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A474B">
      <w:pPr>
        <w:spacing w:before="0" w:after="0"/>
        <w:ind w:left="120"/>
        <w:jc w:val="center"/>
        <w:rPr>
          <w:rFonts w:hint="default"/>
          <w:lang w:val="ru-RU"/>
        </w:rPr>
      </w:pPr>
      <w:bookmarkStart w:id="0" w:name="block-33074183"/>
      <w:bookmarkStart w:id="27" w:name="_GoBack"/>
      <w:bookmarkEnd w:id="27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ульные.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ульные.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370A3">
      <w:pPr>
        <w:spacing w:before="0" w:after="0"/>
        <w:ind w:left="120"/>
        <w:jc w:val="center"/>
      </w:pPr>
    </w:p>
    <w:p w14:paraId="7CED91B0">
      <w:pPr>
        <w:spacing w:before="0" w:after="0"/>
        <w:ind w:left="120"/>
        <w:jc w:val="left"/>
      </w:pPr>
    </w:p>
    <w:p w14:paraId="1E326836">
      <w:pPr>
        <w:sectPr>
          <w:pgSz w:w="11906" w:h="16383"/>
          <w:cols w:space="720" w:num="1"/>
        </w:sectPr>
      </w:pPr>
      <w:bookmarkStart w:id="1" w:name="block-33074183"/>
    </w:p>
    <w:bookmarkEnd w:id="0"/>
    <w:bookmarkEnd w:id="1"/>
    <w:p w14:paraId="1E23C786">
      <w:pPr>
        <w:spacing w:before="0" w:after="0" w:line="264" w:lineRule="auto"/>
        <w:ind w:left="120"/>
        <w:jc w:val="both"/>
      </w:pPr>
      <w:bookmarkStart w:id="2" w:name="block-3307418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71D3491">
      <w:pPr>
        <w:spacing w:before="0" w:after="0" w:line="264" w:lineRule="auto"/>
        <w:ind w:left="120"/>
        <w:jc w:val="both"/>
      </w:pPr>
    </w:p>
    <w:p w14:paraId="57B822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24E784D">
      <w:pPr>
        <w:spacing w:before="0" w:after="0" w:line="264" w:lineRule="auto"/>
        <w:ind w:left="120"/>
        <w:jc w:val="both"/>
      </w:pPr>
    </w:p>
    <w:p w14:paraId="6D9C7B9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«РУССКИЙ ЯЗЫК»</w:t>
      </w:r>
    </w:p>
    <w:p w14:paraId="383FDCA7">
      <w:pPr>
        <w:spacing w:before="0" w:after="0" w:line="264" w:lineRule="auto"/>
        <w:ind w:left="120"/>
        <w:jc w:val="both"/>
      </w:pPr>
    </w:p>
    <w:p w14:paraId="4BEB16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33EC9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96305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34E23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1EB3A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4F9E7F0">
      <w:pPr>
        <w:spacing w:before="0" w:after="0" w:line="264" w:lineRule="auto"/>
        <w:ind w:left="120"/>
        <w:jc w:val="both"/>
      </w:pPr>
    </w:p>
    <w:p w14:paraId="1D91439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</w:t>
      </w:r>
    </w:p>
    <w:p w14:paraId="2A20F680">
      <w:pPr>
        <w:spacing w:before="0" w:after="0" w:line="264" w:lineRule="auto"/>
        <w:ind w:left="120"/>
        <w:jc w:val="both"/>
      </w:pPr>
    </w:p>
    <w:p w14:paraId="6E38FD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направлено на достижение следующих целей:</w:t>
      </w:r>
    </w:p>
    <w:p w14:paraId="7ECBF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5385C2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1990F2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96B74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77F857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463C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AED5C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BA967F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AD915CC">
      <w:pPr>
        <w:spacing w:before="0" w:after="0" w:line="264" w:lineRule="auto"/>
        <w:ind w:left="120"/>
        <w:jc w:val="both"/>
      </w:pPr>
    </w:p>
    <w:p w14:paraId="2473745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 В УЧЕБНОМ ПЛАНЕ</w:t>
      </w:r>
    </w:p>
    <w:p w14:paraId="2D49A39D">
      <w:pPr>
        <w:spacing w:before="0" w:after="0" w:line="264" w:lineRule="auto"/>
        <w:ind w:left="120"/>
        <w:jc w:val="both"/>
      </w:pPr>
    </w:p>
    <w:p w14:paraId="53CDD72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F36FC0B">
      <w:pPr>
        <w:sectPr>
          <w:pgSz w:w="11906" w:h="16383"/>
          <w:cols w:space="720" w:num="1"/>
        </w:sectPr>
      </w:pPr>
      <w:bookmarkStart w:id="3" w:name="block-33074182"/>
    </w:p>
    <w:bookmarkEnd w:id="2"/>
    <w:bookmarkEnd w:id="3"/>
    <w:p w14:paraId="68E43EB8">
      <w:pPr>
        <w:spacing w:before="0" w:after="0" w:line="264" w:lineRule="auto"/>
        <w:ind w:left="120"/>
        <w:jc w:val="both"/>
      </w:pPr>
      <w:bookmarkStart w:id="4" w:name="block-33074186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7EFF4215">
      <w:pPr>
        <w:spacing w:before="0" w:after="0" w:line="264" w:lineRule="auto"/>
        <w:ind w:left="120"/>
        <w:jc w:val="both"/>
      </w:pPr>
    </w:p>
    <w:p w14:paraId="1D89720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4AB06A5C">
      <w:pPr>
        <w:spacing w:before="0" w:after="0" w:line="264" w:lineRule="auto"/>
        <w:ind w:left="120"/>
        <w:jc w:val="both"/>
      </w:pPr>
    </w:p>
    <w:p w14:paraId="43CA00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Обучение грамоте</w:t>
      </w:r>
      <w:bookmarkStart w:id="5" w:name="_ftnref1"/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00FF"/>
          <w:sz w:val="24"/>
        </w:rPr>
        <w:t>[1]</w:t>
      </w:r>
      <w:r>
        <w:rPr>
          <w:rFonts w:ascii="Times New Roman" w:hAnsi="Times New Roman"/>
          <w:b/>
          <w:i w:val="0"/>
          <w:color w:val="0000FF"/>
          <w:sz w:val="24"/>
        </w:rPr>
        <w:fldChar w:fldCharType="end"/>
      </w:r>
      <w:bookmarkEnd w:id="5"/>
    </w:p>
    <w:p w14:paraId="755F95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7F6E41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небольших рассказов на основе собственных игр, занятий.</w:t>
      </w:r>
    </w:p>
    <w:p w14:paraId="39927E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Слово и предложение</w:t>
      </w:r>
    </w:p>
    <w:p w14:paraId="4F338B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508270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DA77F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</w:t>
      </w:r>
    </w:p>
    <w:p w14:paraId="3E18CE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870FB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Графика</w:t>
      </w:r>
      <w:bookmarkStart w:id="6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[2]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6"/>
    </w:p>
    <w:p w14:paraId="7DDC6A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97B35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Письмо</w:t>
      </w:r>
    </w:p>
    <w:p w14:paraId="41D3D6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7C736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29D0D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  <w:bookmarkStart w:id="7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[3]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7"/>
    </w:p>
    <w:p w14:paraId="63325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6EE7070">
      <w:pPr>
        <w:spacing w:before="0" w:after="0" w:line="264" w:lineRule="auto"/>
        <w:ind w:left="120"/>
        <w:jc w:val="both"/>
      </w:pPr>
    </w:p>
    <w:p w14:paraId="2D436BC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СИСТЕМАТИЧЕСКИЙ КУРС</w:t>
      </w:r>
    </w:p>
    <w:p w14:paraId="32C3A828">
      <w:pPr>
        <w:spacing w:before="0" w:after="0" w:line="264" w:lineRule="auto"/>
        <w:ind w:left="120"/>
        <w:jc w:val="both"/>
      </w:pPr>
    </w:p>
    <w:p w14:paraId="190F11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668E63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67DF0F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</w:t>
      </w:r>
    </w:p>
    <w:p w14:paraId="19027A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38000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99C54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Графика</w:t>
      </w:r>
    </w:p>
    <w:p w14:paraId="16B561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A7346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10F3D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5ADA61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EC8B6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8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[4]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8"/>
    </w:p>
    <w:p w14:paraId="716FD2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543F7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36D99C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 как единица языка (ознакомление).</w:t>
      </w:r>
    </w:p>
    <w:p w14:paraId="2E9348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0166FD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Выявление слов, значение которых требует уточнения.</w:t>
      </w:r>
    </w:p>
    <w:p w14:paraId="715007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3AAD13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 как единица языка (ознакомление).</w:t>
      </w:r>
    </w:p>
    <w:p w14:paraId="7293AF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85F47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20FBFB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4BB48C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26E8CB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слов в предложении;</w:t>
      </w:r>
    </w:p>
    <w:p w14:paraId="72F2AC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01C4A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перенос слов (без учёта морфемного членения слова);</w:t>
      </w:r>
    </w:p>
    <w:p w14:paraId="01437D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14:paraId="0FB3BD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сочетания чк, чн;</w:t>
      </w:r>
    </w:p>
    <w:p w14:paraId="7FB472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6A27D2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14:paraId="1C3705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Алгоритм списывания текста.</w:t>
      </w:r>
    </w:p>
    <w:p w14:paraId="33908E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32E6D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596DCC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DA40F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EED8B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небольших рассказов на основе наблюдений.</w:t>
      </w:r>
    </w:p>
    <w:p w14:paraId="54E3777C">
      <w:pPr>
        <w:spacing w:before="0" w:after="0" w:line="264" w:lineRule="auto"/>
        <w:ind w:left="120"/>
        <w:jc w:val="both"/>
      </w:pPr>
    </w:p>
    <w:p w14:paraId="5421BF3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5DE9B1F4">
      <w:pPr>
        <w:spacing w:before="0" w:after="0" w:line="264" w:lineRule="auto"/>
        <w:ind w:left="120"/>
        <w:jc w:val="both"/>
      </w:pPr>
    </w:p>
    <w:p w14:paraId="4674DE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2F7564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4FE69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 и графика</w:t>
      </w:r>
    </w:p>
    <w:p w14:paraId="161527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16E45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Парные и непарные по твёрдости ‑ мягкости согласные звуки.</w:t>
      </w:r>
    </w:p>
    <w:p w14:paraId="431EE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Парные и непарные по звонкости ‑ глухости согласные звуки.</w:t>
      </w:r>
    </w:p>
    <w:p w14:paraId="296A5D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8FAC8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C678B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57E7E2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Деление слов на слоги (в том числе при стечении согласных).</w:t>
      </w:r>
    </w:p>
    <w:p w14:paraId="072C99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знания алфавита при работе со словарями.</w:t>
      </w:r>
    </w:p>
    <w:p w14:paraId="0881BB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D112C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9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[4]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9"/>
    </w:p>
    <w:p w14:paraId="2D0052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D0596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625A5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B5CCD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Однозначные и многозначные слова (простые случаи, наблюдение).</w:t>
      </w:r>
    </w:p>
    <w:p w14:paraId="6CB30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использованием в речи синонимов, антонимов.</w:t>
      </w:r>
    </w:p>
    <w:p w14:paraId="7442A4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Состав слова (морфемика)</w:t>
      </w:r>
    </w:p>
    <w:p w14:paraId="4B9FD4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C7415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06652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43882E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</w:t>
      </w:r>
    </w:p>
    <w:p w14:paraId="05B503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6299C9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2DD5B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D7644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BB75C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283499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Порядок слов в предложении; связь слов в предложении (повторение).</w:t>
      </w:r>
    </w:p>
    <w:p w14:paraId="7812BE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72C86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334520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034BF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6EFB8F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D170F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1F3C4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6165C0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разделительный мягкий знак;</w:t>
      </w:r>
    </w:p>
    <w:p w14:paraId="2154B3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сочетания чт, щн, нч;</w:t>
      </w:r>
    </w:p>
    <w:p w14:paraId="1A1AC6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проверяемые безударные гласные в корне слова;</w:t>
      </w:r>
    </w:p>
    <w:p w14:paraId="1E8FAE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парные звонкие и глухие согласные в корне слова;</w:t>
      </w:r>
    </w:p>
    <w:p w14:paraId="512E27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4E4C95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2D5E14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предлогов с именами существительными.</w:t>
      </w:r>
    </w:p>
    <w:p w14:paraId="291E9F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18E9F6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2D4FF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A824D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AD5F4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243B02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Поздравление и поздравительная открытка.</w:t>
      </w:r>
    </w:p>
    <w:p w14:paraId="155CB5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A42EF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056DF7B7">
      <w:pPr>
        <w:spacing w:before="0" w:after="0" w:line="264" w:lineRule="auto"/>
        <w:ind w:left="120"/>
        <w:jc w:val="both"/>
      </w:pPr>
    </w:p>
    <w:p w14:paraId="02927EA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F433F08">
      <w:pPr>
        <w:spacing w:before="0" w:after="0" w:line="264" w:lineRule="auto"/>
        <w:ind w:left="120"/>
        <w:jc w:val="both"/>
      </w:pPr>
    </w:p>
    <w:p w14:paraId="4F5FA6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Сведения о русском языке</w:t>
      </w:r>
    </w:p>
    <w:p w14:paraId="173C53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8F9A8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 и графика</w:t>
      </w:r>
    </w:p>
    <w:p w14:paraId="380040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814A6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1CBE6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7037A0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10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[4]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10"/>
    </w:p>
    <w:p w14:paraId="494130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DC84C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629BA5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384CF9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Повторение: лексическое значение слова.</w:t>
      </w:r>
    </w:p>
    <w:p w14:paraId="59932D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05FD9D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Состав слова (морфемика)</w:t>
      </w:r>
    </w:p>
    <w:p w14:paraId="0B8607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40D92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F96A9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</w:t>
      </w:r>
    </w:p>
    <w:p w14:paraId="42672C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речи.</w:t>
      </w:r>
    </w:p>
    <w:p w14:paraId="14DEAB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09036D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6C3CD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CC7B0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2F38E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не, её значение.</w:t>
      </w:r>
    </w:p>
    <w:p w14:paraId="1DA17A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12DF1A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67B03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23A336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4FA988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5053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84272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275BF7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разделительный твёрдый знак;</w:t>
      </w:r>
    </w:p>
    <w:p w14:paraId="4B45C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непроизносимые согласные в корне слова;</w:t>
      </w:r>
    </w:p>
    <w:p w14:paraId="2FFD1D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мягкий знак после шипящих на конце имён существительных;</w:t>
      </w:r>
    </w:p>
    <w:p w14:paraId="4B8DD7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222EFC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15CD7F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предлогов с личными местоимениями;</w:t>
      </w:r>
    </w:p>
    <w:p w14:paraId="5C69C7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63C1C4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частицы не с глаголами.</w:t>
      </w:r>
    </w:p>
    <w:p w14:paraId="6CC957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405495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2186A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30C6F9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51641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DD776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DC18C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 письма, объявления.</w:t>
      </w:r>
    </w:p>
    <w:p w14:paraId="26EC76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6B6B69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2A0896E2">
      <w:pPr>
        <w:spacing w:before="0" w:after="0" w:line="264" w:lineRule="auto"/>
        <w:ind w:left="120"/>
        <w:jc w:val="both"/>
      </w:pPr>
    </w:p>
    <w:p w14:paraId="1A7E311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2766C595">
      <w:pPr>
        <w:spacing w:before="0" w:after="0" w:line="264" w:lineRule="auto"/>
        <w:ind w:left="120"/>
        <w:jc w:val="both"/>
      </w:pPr>
    </w:p>
    <w:p w14:paraId="668F37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Сведения о русском языке</w:t>
      </w:r>
    </w:p>
    <w:p w14:paraId="79B3D2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2F6C7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 и графика</w:t>
      </w:r>
    </w:p>
    <w:p w14:paraId="44236A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38563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11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</w:rPr>
        <w:t>[4]</w:t>
      </w:r>
      <w:r>
        <w:rPr>
          <w:rFonts w:ascii="Times New Roman" w:hAnsi="Times New Roman"/>
          <w:b/>
          <w:i w:val="0"/>
          <w:color w:val="0093FF"/>
          <w:sz w:val="24"/>
        </w:rPr>
        <w:fldChar w:fldCharType="end"/>
      </w:r>
      <w:bookmarkEnd w:id="11"/>
    </w:p>
    <w:p w14:paraId="654A36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75288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CEFBA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25720F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31C41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использованием в речи фразеологизмов (простые случаи).</w:t>
      </w:r>
    </w:p>
    <w:p w14:paraId="133FB8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Состав слова (морфемика)</w:t>
      </w:r>
    </w:p>
    <w:p w14:paraId="7C4C0B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D945C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Основа слова.</w:t>
      </w:r>
    </w:p>
    <w:p w14:paraId="0B9D34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 неизменяемых слов (ознакомление).</w:t>
      </w:r>
    </w:p>
    <w:p w14:paraId="2CC6AA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693E8D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</w:t>
      </w:r>
    </w:p>
    <w:p w14:paraId="5C3221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 самостоятельные и служебные.</w:t>
      </w:r>
    </w:p>
    <w:p w14:paraId="6605EB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6C2748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9CF20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A2587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13F313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Наречие (общее представление). Значение, вопросы, употребление в речи.</w:t>
      </w:r>
    </w:p>
    <w:p w14:paraId="78C1BA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Предлог. Отличие предлогов от приставок (повторение).</w:t>
      </w:r>
    </w:p>
    <w:p w14:paraId="77766F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Союз; союзы и, а, но в простых и сложных предложениях.</w:t>
      </w:r>
    </w:p>
    <w:p w14:paraId="7BE7E5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не, её значение (повторение).</w:t>
      </w:r>
    </w:p>
    <w:p w14:paraId="269D45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4526BC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E8A7A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DF77D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15CA1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62B5B9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34D2E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DB448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745927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2D59F8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падежные окончания имён прилагательных;</w:t>
      </w:r>
    </w:p>
    <w:p w14:paraId="46AD3B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14:paraId="03B091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наличие или отсутствие мягкого знака в глаголах на -ться и -тся;</w:t>
      </w:r>
    </w:p>
    <w:p w14:paraId="37E4BD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личные окончания глаголов;</w:t>
      </w:r>
    </w:p>
    <w:p w14:paraId="57AFC0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7BAFFE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505282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5E8F89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0FDEAC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6903D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FB089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3B0CBF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Сочинение как вид письменной работы.</w:t>
      </w:r>
    </w:p>
    <w:p w14:paraId="4AC29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9AAD392">
      <w:pPr>
        <w:spacing w:before="0" w:after="0" w:line="264" w:lineRule="auto"/>
        <w:ind w:left="120"/>
        <w:jc w:val="both"/>
      </w:pPr>
      <w:bookmarkStart w:id="12" w:name="_ftn1"/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b w:val="0"/>
          <w:i w:val="0"/>
          <w:color w:val="0000FF"/>
          <w:sz w:val="18"/>
        </w:rPr>
        <w:t>[1]</w:t>
      </w:r>
      <w:r>
        <w:rPr>
          <w:rFonts w:ascii="Times New Roman" w:hAnsi="Times New Roman"/>
          <w:b w:val="0"/>
          <w:i w:val="0"/>
          <w:color w:val="0000FF"/>
          <w:sz w:val="18"/>
        </w:rPr>
        <w:fldChar w:fldCharType="end"/>
      </w:r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B52E858">
      <w:pPr>
        <w:spacing w:before="0" w:after="0" w:line="264" w:lineRule="auto"/>
        <w:ind w:left="120"/>
        <w:jc w:val="both"/>
      </w:pPr>
      <w:bookmarkStart w:id="13" w:name="_ftn1"/>
      <w:r>
        <w:fldChar w:fldCharType="begin"/>
      </w:r>
      <w:r>
        <w:instrText xml:space="preserve"> HYPERLINK "https://workprogram.edsoo.ru/templates/415#_ftnref1" \h </w:instrText>
      </w:r>
      <w:r>
        <w:fldChar w:fldCharType="separate"/>
      </w:r>
      <w:r>
        <w:rPr>
          <w:rFonts w:ascii="Times New Roman" w:hAnsi="Times New Roman"/>
          <w:b w:val="0"/>
          <w:i w:val="0"/>
          <w:color w:val="0093FF"/>
          <w:sz w:val="21"/>
        </w:rPr>
        <w:t>[2]</w:t>
      </w:r>
      <w:r>
        <w:rPr>
          <w:rFonts w:ascii="Times New Roman" w:hAnsi="Times New Roman"/>
          <w:b w:val="0"/>
          <w:i w:val="0"/>
          <w:color w:val="0093FF"/>
          <w:sz w:val="21"/>
        </w:rPr>
        <w:fldChar w:fldCharType="end"/>
      </w:r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F2A993D">
      <w:pPr>
        <w:spacing w:before="0" w:after="0" w:line="264" w:lineRule="auto"/>
        <w:ind w:left="120"/>
        <w:jc w:val="both"/>
      </w:pPr>
      <w:bookmarkStart w:id="14" w:name="_ftn1"/>
      <w:r>
        <w:fldChar w:fldCharType="begin"/>
      </w:r>
      <w:r>
        <w:instrText xml:space="preserve"> HYPERLINK "https://workprogram.edsoo.ru/templates/415#_ftnref1" \h </w:instrText>
      </w:r>
      <w:r>
        <w:fldChar w:fldCharType="separate"/>
      </w:r>
      <w:r>
        <w:rPr>
          <w:rFonts w:ascii="Times New Roman" w:hAnsi="Times New Roman"/>
          <w:b w:val="0"/>
          <w:i w:val="0"/>
          <w:color w:val="0093FF"/>
          <w:sz w:val="21"/>
        </w:rPr>
        <w:t>[3]</w:t>
      </w:r>
      <w:r>
        <w:rPr>
          <w:rFonts w:ascii="Times New Roman" w:hAnsi="Times New Roman"/>
          <w:b w:val="0"/>
          <w:i w:val="0"/>
          <w:color w:val="0093FF"/>
          <w:sz w:val="21"/>
        </w:rPr>
        <w:fldChar w:fldCharType="end"/>
      </w:r>
      <w:bookmarkEnd w:id="14"/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3FE00EAE">
      <w:pPr>
        <w:spacing w:before="0" w:after="0" w:line="264" w:lineRule="auto"/>
        <w:ind w:left="120"/>
        <w:jc w:val="both"/>
      </w:pPr>
      <w:bookmarkStart w:id="15" w:name="_ftn1"/>
      <w:r>
        <w:fldChar w:fldCharType="begin"/>
      </w:r>
      <w:r>
        <w:instrText xml:space="preserve"> HYPERLINK "https://workprogram.edsoo.ru/templates/415#_ftnref1" \h </w:instrText>
      </w:r>
      <w:r>
        <w:fldChar w:fldCharType="separate"/>
      </w:r>
      <w:r>
        <w:rPr>
          <w:rFonts w:ascii="Times New Roman" w:hAnsi="Times New Roman"/>
          <w:b w:val="0"/>
          <w:i w:val="0"/>
          <w:color w:val="0093FF"/>
          <w:sz w:val="21"/>
        </w:rPr>
        <w:t>[4]</w:t>
      </w:r>
      <w:r>
        <w:rPr>
          <w:rFonts w:ascii="Times New Roman" w:hAnsi="Times New Roman"/>
          <w:b w:val="0"/>
          <w:i w:val="0"/>
          <w:color w:val="0093FF"/>
          <w:sz w:val="21"/>
        </w:rPr>
        <w:fldChar w:fldCharType="end"/>
      </w:r>
      <w:bookmarkEnd w:id="15"/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6F1044B">
      <w:pPr>
        <w:sectPr>
          <w:pgSz w:w="11906" w:h="16383"/>
          <w:cols w:space="720" w:num="1"/>
        </w:sectPr>
      </w:pPr>
      <w:bookmarkStart w:id="16" w:name="block-33074186"/>
    </w:p>
    <w:bookmarkEnd w:id="4"/>
    <w:bookmarkEnd w:id="16"/>
    <w:p w14:paraId="20D49598">
      <w:pPr>
        <w:spacing w:before="0" w:after="0" w:line="264" w:lineRule="auto"/>
        <w:ind w:left="120"/>
        <w:jc w:val="both"/>
      </w:pPr>
      <w:bookmarkStart w:id="17" w:name="block-33074184"/>
      <w:r>
        <w:rPr>
          <w:rFonts w:ascii="Times New Roman" w:hAnsi="Times New Roman"/>
          <w:b/>
          <w:i w:val="0"/>
          <w:color w:val="000000"/>
          <w:sz w:val="28"/>
        </w:rPr>
        <w:t>ПЛАНИРУЕМЫЕ ОБРАЗОВАТЕЛЬНЫЕ РЕЗУЛЬТАТЫ</w:t>
      </w:r>
    </w:p>
    <w:p w14:paraId="42FBBD14">
      <w:pPr>
        <w:spacing w:before="0" w:after="0" w:line="264" w:lineRule="auto"/>
        <w:ind w:left="120"/>
        <w:jc w:val="both"/>
      </w:pPr>
    </w:p>
    <w:p w14:paraId="0313CD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EE5F835">
      <w:pPr>
        <w:spacing w:before="0" w:after="0" w:line="264" w:lineRule="auto"/>
        <w:ind w:left="120"/>
        <w:jc w:val="both"/>
      </w:pPr>
    </w:p>
    <w:p w14:paraId="15FF95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18B0783E">
      <w:pPr>
        <w:spacing w:before="0" w:after="0" w:line="264" w:lineRule="auto"/>
        <w:ind w:left="120"/>
        <w:jc w:val="both"/>
      </w:pPr>
    </w:p>
    <w:p w14:paraId="18A81C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D15126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F8F6AD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E5DFCE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D1344A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A63E21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E6FDC6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AE7139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9C16BAB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10FEC2D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14FF707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3FFE06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11CBDF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12CD8E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BB4CB4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804BDC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4315C2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A3EF65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C87316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C32694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2F6D61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0678710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1F511E50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действий, приносящих вред природе;</w:t>
      </w:r>
    </w:p>
    <w:p w14:paraId="2C069C4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FEC8CB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B3513E7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269FAD6">
      <w:pPr>
        <w:spacing w:before="0" w:after="0" w:line="264" w:lineRule="auto"/>
        <w:ind w:left="120"/>
        <w:jc w:val="both"/>
      </w:pPr>
    </w:p>
    <w:p w14:paraId="78F4B55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BC37C79">
      <w:pPr>
        <w:spacing w:before="0" w:after="0" w:line="264" w:lineRule="auto"/>
        <w:ind w:left="120"/>
        <w:jc w:val="both"/>
      </w:pPr>
    </w:p>
    <w:p w14:paraId="3936E0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69FC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713239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106A8DB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объекты (языковые единицы) по определённому признаку;</w:t>
      </w:r>
    </w:p>
    <w:p w14:paraId="1F3FEC45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A7B8C70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C4809FC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6C64ED6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14:paraId="5E1FC8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D9DED16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1068344E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86C6A07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4D66BB1D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AD2C26A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EDC8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3B012BF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488E713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40E20B4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165EFD1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3BC8FAD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0C2A518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1096C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432C9F3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4B07865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75788CC5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6F9EC8DB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4FD9965C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412CC316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3854F31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78A8045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584FA9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01A9D13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71A0FFA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451C39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B477EA0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учебной деятельности;</w:t>
      </w:r>
    </w:p>
    <w:p w14:paraId="6206479C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66B7E8EB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529D535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B6F8FB6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D71F1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совместной деятельности:</w:t>
      </w:r>
    </w:p>
    <w:p w14:paraId="011137B4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03846DD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67F3ECB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0E063B7C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</w:t>
      </w:r>
    </w:p>
    <w:p w14:paraId="15FA3C6D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свой вклад в общий результат;</w:t>
      </w:r>
    </w:p>
    <w:p w14:paraId="1CE36D1D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2F7B95AA">
      <w:pPr>
        <w:spacing w:before="0" w:after="0" w:line="264" w:lineRule="auto"/>
        <w:ind w:left="120"/>
        <w:jc w:val="both"/>
      </w:pPr>
    </w:p>
    <w:p w14:paraId="64E26A8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9035031">
      <w:pPr>
        <w:spacing w:before="0" w:after="0" w:line="264" w:lineRule="auto"/>
        <w:ind w:left="120"/>
        <w:jc w:val="both"/>
      </w:pPr>
    </w:p>
    <w:p w14:paraId="2CF6CB2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001DCD7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 первом классе обучающийся научится:</w:t>
      </w:r>
    </w:p>
    <w:p w14:paraId="060C0F2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слово и предложение; вычленять слова из предложений;</w:t>
      </w:r>
    </w:p>
    <w:p w14:paraId="7281123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вычленять звуки из слова;</w:t>
      </w:r>
    </w:p>
    <w:p w14:paraId="5417733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D613E3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ударные и безударные гласные звуки;</w:t>
      </w:r>
    </w:p>
    <w:p w14:paraId="2ABEEB5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67719CB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понятия «звук» и «буква»;</w:t>
      </w:r>
    </w:p>
    <w:p w14:paraId="7884084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978239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4317F53D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FF3B69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70CF0F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A1A6C5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396CA08D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6C4F61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ошибки на изученные правила, описки;</w:t>
      </w:r>
    </w:p>
    <w:p w14:paraId="6CAC805A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прослушанный текст;</w:t>
      </w:r>
    </w:p>
    <w:p w14:paraId="7B1B860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9ACBB4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тексте слова, значение которых требует уточнения;</w:t>
      </w:r>
    </w:p>
    <w:p w14:paraId="4C8506BE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предложение из набора форм слов;</w:t>
      </w:r>
    </w:p>
    <w:p w14:paraId="33000C02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4A6B18AA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изученные понятия в процессе решения учебных задач.</w:t>
      </w:r>
    </w:p>
    <w:p w14:paraId="4943EB83">
      <w:pPr>
        <w:spacing w:before="0" w:after="0" w:line="264" w:lineRule="auto"/>
        <w:ind w:left="120"/>
        <w:jc w:val="both"/>
      </w:pPr>
    </w:p>
    <w:p w14:paraId="13EDE3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7313A42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186F7AA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язык как основное средство общения;</w:t>
      </w:r>
    </w:p>
    <w:p w14:paraId="7984C0CB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941628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54061358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A7C295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5A9E586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однокоренные слова;</w:t>
      </w:r>
    </w:p>
    <w:p w14:paraId="2E524782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в слове корень (простые случаи);</w:t>
      </w:r>
    </w:p>
    <w:p w14:paraId="24C113F9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в слове окончание;</w:t>
      </w:r>
    </w:p>
    <w:p w14:paraId="54F15591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A4033C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отвечающие на вопросы «кто?», «что?»;</w:t>
      </w:r>
    </w:p>
    <w:p w14:paraId="1D8DAE5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3BF24177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1891F03C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2E37C589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074FA871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CD5CAC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0FD5BF9B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428C2E3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ошибки на изученные правила, описки;</w:t>
      </w:r>
    </w:p>
    <w:p w14:paraId="103A823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2E9616B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B979E2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326A8465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1B2DD14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тему текста и озаглавливать текст, отражая его тему;</w:t>
      </w:r>
    </w:p>
    <w:p w14:paraId="69EE7CC7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текст из разрозненных предложений, частей текста;</w:t>
      </w:r>
    </w:p>
    <w:p w14:paraId="0EEB5BB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2F44C8E2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9377CE8">
      <w:pPr>
        <w:spacing w:before="0" w:after="0" w:line="264" w:lineRule="auto"/>
        <w:ind w:left="120"/>
        <w:jc w:val="both"/>
      </w:pPr>
    </w:p>
    <w:p w14:paraId="3EB0C6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132C51C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7893FC18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43DFE4E7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486155F5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591DFEAB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9280A91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102F030D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62E2339E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3271B2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6F56294E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значение слова в тексте;</w:t>
      </w:r>
    </w:p>
    <w:p w14:paraId="26D25163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329ACA7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44C680B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E835789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0A36177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личные местоимения (в начальной форме);</w:t>
      </w:r>
    </w:p>
    <w:p w14:paraId="102F86AB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61F74253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предлоги и приставки;</w:t>
      </w:r>
    </w:p>
    <w:p w14:paraId="3132C6C1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AB64A4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481C69A0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распространённые и нераспространённые предложения;</w:t>
      </w:r>
    </w:p>
    <w:p w14:paraId="643E3EB1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42B2826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3132A7D0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6F63E30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ошибки на изученные правила, описки;</w:t>
      </w:r>
    </w:p>
    <w:p w14:paraId="73DDF7AF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тексты разных типов, находить в тексте заданную информацию;</w:t>
      </w:r>
    </w:p>
    <w:p w14:paraId="76C136CD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182D3A9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24EA5D8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265431AC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ключевые слова в тексте;</w:t>
      </w:r>
    </w:p>
    <w:p w14:paraId="3DB779BF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тему текста и основную мысль текста;</w:t>
      </w:r>
    </w:p>
    <w:p w14:paraId="58669719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372A609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4B82905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C87F09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84D9EA4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уточнять значение слова с помощью толкового словаря.</w:t>
      </w:r>
    </w:p>
    <w:p w14:paraId="77AFCAE1">
      <w:pPr>
        <w:spacing w:before="0" w:after="0" w:line="264" w:lineRule="auto"/>
        <w:ind w:left="120"/>
        <w:jc w:val="both"/>
      </w:pPr>
    </w:p>
    <w:p w14:paraId="76A6782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4F63E90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четвёртом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научится:</w:t>
      </w:r>
    </w:p>
    <w:p w14:paraId="318191D1">
      <w:pPr>
        <w:spacing w:before="0" w:after="0" w:line="264" w:lineRule="auto"/>
        <w:ind w:left="120"/>
        <w:jc w:val="both"/>
      </w:pPr>
    </w:p>
    <w:p w14:paraId="2742E12F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6D64C4FD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языка как основного средства общения;</w:t>
      </w:r>
    </w:p>
    <w:p w14:paraId="75B9D61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1659D5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4345FBC6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01A2E5E7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417D85D3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3BDABDD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643AF6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B1FDEFB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DD0755F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1BF4E1E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ACE0DED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0F1899FF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предложение, словосочетание и слово;</w:t>
      </w:r>
    </w:p>
    <w:p w14:paraId="4CB93672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2B663FBB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распространённые и нераспространённые предложения;</w:t>
      </w:r>
    </w:p>
    <w:p w14:paraId="5604D05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C18FB3E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982D294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производить синтаксический разбор простого предложения;</w:t>
      </w:r>
    </w:p>
    <w:p w14:paraId="767E3AA2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534B56AA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A3BA8A1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тексты объёмом не более 85 слов;</w:t>
      </w:r>
    </w:p>
    <w:p w14:paraId="4AE8086D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42D8CEDA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1A038109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F7BD9A6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772D2C9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F8E68B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01FC7CC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порядок предложений и частей текста;</w:t>
      </w:r>
    </w:p>
    <w:p w14:paraId="1479A765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к заданным текстам;</w:t>
      </w:r>
    </w:p>
    <w:p w14:paraId="43751B0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подробный пересказ текста (устно и письменно);</w:t>
      </w:r>
    </w:p>
    <w:p w14:paraId="2470F35C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выборочный пересказ текста (устно);</w:t>
      </w:r>
    </w:p>
    <w:p w14:paraId="6F87DB23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1889E7D0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0CCB7E8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52A8DA53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AB4EAEF">
      <w:pPr>
        <w:sectPr>
          <w:pgSz w:w="11906" w:h="16383"/>
          <w:cols w:space="720" w:num="1"/>
        </w:sectPr>
      </w:pPr>
      <w:bookmarkStart w:id="18" w:name="block-33074184"/>
    </w:p>
    <w:bookmarkEnd w:id="17"/>
    <w:bookmarkEnd w:id="18"/>
    <w:p w14:paraId="1E0A477D">
      <w:pPr>
        <w:spacing w:before="0" w:after="0"/>
        <w:ind w:left="120"/>
        <w:jc w:val="left"/>
      </w:pPr>
      <w:bookmarkStart w:id="19" w:name="block-3307418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689A0D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4108"/>
        <w:gridCol w:w="1546"/>
        <w:gridCol w:w="1643"/>
        <w:gridCol w:w="1717"/>
        <w:gridCol w:w="2713"/>
      </w:tblGrid>
      <w:tr w14:paraId="175B3E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42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385184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D16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407B19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EBF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F02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90C521">
            <w:pPr>
              <w:spacing w:before="0" w:after="0"/>
              <w:ind w:left="135"/>
              <w:jc w:val="left"/>
            </w:pPr>
          </w:p>
        </w:tc>
      </w:tr>
      <w:tr w14:paraId="26B70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55FD4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B40544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D94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00E1899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12A9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3083BC3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A1A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DA34D0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6906C7">
            <w:pPr>
              <w:jc w:val="left"/>
            </w:pPr>
          </w:p>
        </w:tc>
      </w:tr>
      <w:tr w14:paraId="09199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3E3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Обучение грамоте</w:t>
            </w:r>
          </w:p>
        </w:tc>
      </w:tr>
      <w:tr w14:paraId="5D3C2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B12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5BAA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D957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059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932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A4A925">
            <w:pPr>
              <w:spacing w:before="0" w:after="0"/>
              <w:ind w:left="135"/>
              <w:jc w:val="left"/>
            </w:pPr>
          </w:p>
        </w:tc>
      </w:tr>
      <w:tr w14:paraId="165DF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5218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29C1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C6EF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93D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CCD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CB86D9">
            <w:pPr>
              <w:spacing w:before="0" w:after="0"/>
              <w:ind w:left="135"/>
              <w:jc w:val="left"/>
            </w:pPr>
          </w:p>
        </w:tc>
      </w:tr>
      <w:tr w14:paraId="1B2ACB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EBD3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1C1B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10C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7B58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6DE3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5513B">
            <w:pPr>
              <w:spacing w:before="0" w:after="0"/>
              <w:ind w:left="135"/>
              <w:jc w:val="left"/>
            </w:pPr>
          </w:p>
        </w:tc>
      </w:tr>
      <w:tr w14:paraId="5CB20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DDDA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D561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4E19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7BA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6DD0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F798F">
            <w:pPr>
              <w:spacing w:before="0" w:after="0"/>
              <w:ind w:left="135"/>
              <w:jc w:val="left"/>
            </w:pPr>
          </w:p>
        </w:tc>
      </w:tr>
      <w:tr w14:paraId="31185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B2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F434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F54851">
            <w:pPr>
              <w:jc w:val="left"/>
            </w:pPr>
          </w:p>
        </w:tc>
      </w:tr>
      <w:tr w14:paraId="2A299E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AD8B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Систематический курс</w:t>
            </w:r>
          </w:p>
        </w:tc>
      </w:tr>
      <w:tr w14:paraId="0149C9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658F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A119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E32B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728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664D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816C1C">
            <w:pPr>
              <w:spacing w:before="0" w:after="0"/>
              <w:ind w:left="135"/>
              <w:jc w:val="left"/>
            </w:pPr>
          </w:p>
        </w:tc>
      </w:tr>
      <w:tr w14:paraId="307F7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F6BA2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F4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D675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8934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930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A7387">
            <w:pPr>
              <w:spacing w:before="0" w:after="0"/>
              <w:ind w:left="135"/>
              <w:jc w:val="left"/>
            </w:pPr>
          </w:p>
        </w:tc>
      </w:tr>
      <w:tr w14:paraId="55BEC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2374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97F4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5AD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8AB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B87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470B69">
            <w:pPr>
              <w:spacing w:before="0" w:after="0"/>
              <w:ind w:left="135"/>
              <w:jc w:val="left"/>
            </w:pPr>
          </w:p>
        </w:tc>
      </w:tr>
      <w:tr w14:paraId="61DC40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BC1A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4C24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3A6F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344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D3B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9D0F6B">
            <w:pPr>
              <w:spacing w:before="0" w:after="0"/>
              <w:ind w:left="135"/>
              <w:jc w:val="left"/>
            </w:pPr>
          </w:p>
        </w:tc>
      </w:tr>
      <w:tr w14:paraId="757EB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2BAA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8B6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6D5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5329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598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AA706">
            <w:pPr>
              <w:spacing w:before="0" w:after="0"/>
              <w:ind w:left="135"/>
              <w:jc w:val="left"/>
            </w:pPr>
          </w:p>
        </w:tc>
      </w:tr>
      <w:tr w14:paraId="5C6C8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A79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4202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665A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E25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069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9A1767">
            <w:pPr>
              <w:spacing w:before="0" w:after="0"/>
              <w:ind w:left="135"/>
              <w:jc w:val="left"/>
            </w:pPr>
          </w:p>
        </w:tc>
      </w:tr>
      <w:tr w14:paraId="0D3EB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1B6D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736C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C693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421A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4E2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03EC91">
            <w:pPr>
              <w:spacing w:before="0" w:after="0"/>
              <w:ind w:left="135"/>
              <w:jc w:val="left"/>
            </w:pPr>
          </w:p>
        </w:tc>
      </w:tr>
      <w:tr w14:paraId="42D0C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C5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155F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F7EBCB">
            <w:pPr>
              <w:jc w:val="left"/>
            </w:pPr>
          </w:p>
        </w:tc>
      </w:tr>
      <w:tr w14:paraId="46EC3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259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61DF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ED6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AE5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9837A">
            <w:pPr>
              <w:spacing w:before="0" w:after="0"/>
              <w:ind w:left="135"/>
              <w:jc w:val="left"/>
            </w:pPr>
          </w:p>
        </w:tc>
      </w:tr>
      <w:tr w14:paraId="3EC3C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6E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661B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AF7B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D813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DC0B91">
            <w:pPr>
              <w:jc w:val="left"/>
            </w:pPr>
          </w:p>
        </w:tc>
      </w:tr>
    </w:tbl>
    <w:p w14:paraId="664C5D83">
      <w:pPr>
        <w:sectPr>
          <w:pgSz w:w="16383" w:h="11906" w:orient="landscape"/>
          <w:cols w:space="720" w:num="1"/>
        </w:sectPr>
      </w:pPr>
    </w:p>
    <w:p w14:paraId="030505D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4089"/>
        <w:gridCol w:w="1549"/>
        <w:gridCol w:w="1656"/>
        <w:gridCol w:w="1715"/>
        <w:gridCol w:w="2720"/>
      </w:tblGrid>
      <w:tr w14:paraId="291DB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61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A2830B3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D2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6F90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053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84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340902">
            <w:pPr>
              <w:spacing w:before="0" w:after="0"/>
              <w:ind w:left="135"/>
              <w:jc w:val="left"/>
            </w:pPr>
          </w:p>
        </w:tc>
      </w:tr>
      <w:tr w14:paraId="75FD5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69D46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E257DC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B1B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C7BEC0A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E23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3A97A29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8007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47C3C1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58973C">
            <w:pPr>
              <w:jc w:val="left"/>
            </w:pPr>
          </w:p>
        </w:tc>
      </w:tr>
      <w:tr w14:paraId="5BD2B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79F4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3EA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76C5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4CF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9C7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8AC8D9">
            <w:pPr>
              <w:spacing w:before="0" w:after="0"/>
              <w:ind w:left="135"/>
              <w:jc w:val="left"/>
            </w:pPr>
          </w:p>
        </w:tc>
      </w:tr>
      <w:tr w14:paraId="47E213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5836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0F6A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D46F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B13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8BA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BF6152">
            <w:pPr>
              <w:spacing w:before="0" w:after="0"/>
              <w:ind w:left="135"/>
              <w:jc w:val="left"/>
            </w:pPr>
          </w:p>
        </w:tc>
      </w:tr>
      <w:tr w14:paraId="1C94B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535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12B8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D2C1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474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AF1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A8FA0C">
            <w:pPr>
              <w:spacing w:before="0" w:after="0"/>
              <w:ind w:left="135"/>
              <w:jc w:val="left"/>
            </w:pPr>
          </w:p>
        </w:tc>
      </w:tr>
      <w:tr w14:paraId="7ECAC0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3FA0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B744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FE9A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4F5E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A92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837064">
            <w:pPr>
              <w:spacing w:before="0" w:after="0"/>
              <w:ind w:left="135"/>
              <w:jc w:val="left"/>
            </w:pPr>
          </w:p>
        </w:tc>
      </w:tr>
      <w:tr w14:paraId="6692D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8E7E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E561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564F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861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8378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AEF8ED">
            <w:pPr>
              <w:spacing w:before="0" w:after="0"/>
              <w:ind w:left="135"/>
              <w:jc w:val="left"/>
            </w:pPr>
          </w:p>
        </w:tc>
      </w:tr>
      <w:tr w14:paraId="34C4C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9611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591A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976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E49A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5B9B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2E9A22">
            <w:pPr>
              <w:spacing w:before="0" w:after="0"/>
              <w:ind w:left="135"/>
              <w:jc w:val="left"/>
            </w:pPr>
          </w:p>
        </w:tc>
      </w:tr>
      <w:tr w14:paraId="69783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6ADE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DB6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D1B2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8DD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0DD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A06CEA">
            <w:pPr>
              <w:spacing w:before="0" w:after="0"/>
              <w:ind w:left="135"/>
              <w:jc w:val="left"/>
            </w:pPr>
          </w:p>
        </w:tc>
      </w:tr>
      <w:tr w14:paraId="758809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83BB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FB7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935F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FDC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5CBD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07D38C">
            <w:pPr>
              <w:spacing w:before="0" w:after="0"/>
              <w:ind w:left="135"/>
              <w:jc w:val="left"/>
            </w:pPr>
          </w:p>
        </w:tc>
      </w:tr>
      <w:tr w14:paraId="12FEC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52A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4088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14A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60F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D68639">
            <w:pPr>
              <w:spacing w:before="0" w:after="0"/>
              <w:ind w:left="135"/>
              <w:jc w:val="left"/>
            </w:pPr>
          </w:p>
        </w:tc>
      </w:tr>
      <w:tr w14:paraId="2D53F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048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D7F6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1D3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0804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5630B1">
            <w:pPr>
              <w:jc w:val="left"/>
            </w:pPr>
          </w:p>
        </w:tc>
      </w:tr>
    </w:tbl>
    <w:p w14:paraId="65A4F157">
      <w:pPr>
        <w:sectPr>
          <w:pgSz w:w="16383" w:h="11906" w:orient="landscape"/>
          <w:cols w:space="720" w:num="1"/>
        </w:sectPr>
      </w:pPr>
    </w:p>
    <w:p w14:paraId="2A36752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4044"/>
        <w:gridCol w:w="1534"/>
        <w:gridCol w:w="1621"/>
        <w:gridCol w:w="1692"/>
        <w:gridCol w:w="2850"/>
      </w:tblGrid>
      <w:tr w14:paraId="3F8B0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6D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95114E0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156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8DCF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15E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00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12618E">
            <w:pPr>
              <w:spacing w:before="0" w:after="0"/>
              <w:ind w:left="135"/>
              <w:jc w:val="left"/>
            </w:pPr>
          </w:p>
        </w:tc>
      </w:tr>
      <w:tr w14:paraId="3D503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98973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A2E2AB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177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267F295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F5AB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52A2CC5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0B49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A792BE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EF88C1">
            <w:pPr>
              <w:jc w:val="left"/>
            </w:pPr>
          </w:p>
        </w:tc>
      </w:tr>
      <w:tr w14:paraId="2A3D3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F916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D8BB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B4A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5B76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81D8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9206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954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49CB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1CD8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DFB1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A572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492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750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473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4EFA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CD8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8D2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1AB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A01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271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8D1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E5E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CAA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37ED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990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801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858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2B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B9EE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DE28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7D9E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F0BE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16B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E55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6E3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9FB4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ACDA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8FCB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9F4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1CB0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54F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FD1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BF17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34F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BD93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BCD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13E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CC18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A778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A1FF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33F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4EE5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D6A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0EB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CC08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DC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86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2E5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866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C211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589CF4">
            <w:pPr>
              <w:spacing w:before="0" w:after="0"/>
              <w:ind w:left="135"/>
              <w:jc w:val="left"/>
            </w:pPr>
          </w:p>
        </w:tc>
      </w:tr>
      <w:tr w14:paraId="7F271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91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48A7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480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5712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3B1781">
            <w:pPr>
              <w:jc w:val="left"/>
            </w:pPr>
          </w:p>
        </w:tc>
      </w:tr>
    </w:tbl>
    <w:p w14:paraId="0D4B7A80">
      <w:pPr>
        <w:sectPr>
          <w:pgSz w:w="16383" w:h="11906" w:orient="landscape"/>
          <w:cols w:space="720" w:num="1"/>
        </w:sectPr>
      </w:pPr>
    </w:p>
    <w:p w14:paraId="5761E25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4044"/>
        <w:gridCol w:w="1534"/>
        <w:gridCol w:w="1621"/>
        <w:gridCol w:w="1692"/>
        <w:gridCol w:w="2850"/>
      </w:tblGrid>
      <w:tr w14:paraId="3D3FD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B78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FD0997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67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51B9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F15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C8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46A90F">
            <w:pPr>
              <w:spacing w:before="0" w:after="0"/>
              <w:ind w:left="135"/>
              <w:jc w:val="left"/>
            </w:pPr>
          </w:p>
        </w:tc>
      </w:tr>
      <w:tr w14:paraId="06A5E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CDD54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D69D4F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3E6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7033735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FBB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3F1621D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04FD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5665AE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F21DD2">
            <w:pPr>
              <w:jc w:val="left"/>
            </w:pPr>
          </w:p>
        </w:tc>
      </w:tr>
      <w:tr w14:paraId="2E73E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8CB9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DA0A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64AF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A90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122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3A6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3B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637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D16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15AC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C69D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B11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15A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C9A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E3A7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F0A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520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59A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EC5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665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9EA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5F2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BD2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EF0C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B67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31C7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1C32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34A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A4D6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CC3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0C12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324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D29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B832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D19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C748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C7E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1E8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ADB7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ACB5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E56B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15C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397D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58B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1F1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8732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917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53C6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FA2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813F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A69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66A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1AE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4353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2EB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AA1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0FF2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D998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566B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704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60381D">
            <w:pPr>
              <w:spacing w:before="0" w:after="0"/>
              <w:ind w:left="135"/>
              <w:jc w:val="left"/>
            </w:pPr>
          </w:p>
        </w:tc>
      </w:tr>
      <w:tr w14:paraId="7FCEAE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68B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F6A0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56A6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AADA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48930A">
            <w:pPr>
              <w:jc w:val="left"/>
            </w:pPr>
          </w:p>
        </w:tc>
      </w:tr>
    </w:tbl>
    <w:p w14:paraId="435B57AF">
      <w:pPr>
        <w:sectPr>
          <w:pgSz w:w="16383" w:h="11906" w:orient="landscape"/>
          <w:cols w:space="720" w:num="1"/>
        </w:sectPr>
      </w:pPr>
    </w:p>
    <w:p w14:paraId="044C6EC5">
      <w:pPr>
        <w:sectPr>
          <w:pgSz w:w="16383" w:h="11906" w:orient="landscape"/>
          <w:cols w:space="720" w:num="1"/>
        </w:sectPr>
      </w:pPr>
      <w:bookmarkStart w:id="20" w:name="block-33074185"/>
    </w:p>
    <w:bookmarkEnd w:id="19"/>
    <w:bookmarkEnd w:id="20"/>
    <w:p w14:paraId="0111B532">
      <w:pPr>
        <w:spacing w:before="0" w:after="0"/>
        <w:ind w:left="120"/>
        <w:jc w:val="left"/>
      </w:pPr>
      <w:bookmarkStart w:id="21" w:name="block-33074188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14:paraId="46819CC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6"/>
        <w:gridCol w:w="1243"/>
        <w:gridCol w:w="1474"/>
        <w:gridCol w:w="1575"/>
        <w:gridCol w:w="1111"/>
        <w:gridCol w:w="1914"/>
      </w:tblGrid>
      <w:tr w14:paraId="50830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30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6D0FB1D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15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FA1B65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1D9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383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610C4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387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01205E">
            <w:pPr>
              <w:spacing w:before="0" w:after="0"/>
              <w:ind w:left="135"/>
              <w:jc w:val="left"/>
            </w:pPr>
          </w:p>
        </w:tc>
      </w:tr>
      <w:tr w14:paraId="3E33B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78E60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BAFC76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B41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BC08FE3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582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A194B94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86C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0D3079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AD83F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26F4B7">
            <w:pPr>
              <w:jc w:val="left"/>
            </w:pPr>
          </w:p>
        </w:tc>
      </w:tr>
      <w:tr w14:paraId="4110BE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1A8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2A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B6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E5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C1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8039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703C6">
            <w:pPr>
              <w:spacing w:before="0" w:after="0"/>
              <w:ind w:left="135"/>
              <w:jc w:val="left"/>
            </w:pPr>
          </w:p>
        </w:tc>
      </w:tr>
      <w:tr w14:paraId="31DA4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B95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839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590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F68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AD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0B6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2EB78">
            <w:pPr>
              <w:spacing w:before="0" w:after="0"/>
              <w:ind w:left="135"/>
              <w:jc w:val="left"/>
            </w:pPr>
          </w:p>
        </w:tc>
      </w:tr>
      <w:tr w14:paraId="77462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C3C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02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471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87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4D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13F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7A5A9">
            <w:pPr>
              <w:spacing w:before="0" w:after="0"/>
              <w:ind w:left="135"/>
              <w:jc w:val="left"/>
            </w:pPr>
          </w:p>
        </w:tc>
      </w:tr>
      <w:tr w14:paraId="263C8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2BAE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274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AD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310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784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FCF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BDD87">
            <w:pPr>
              <w:spacing w:before="0" w:after="0"/>
              <w:ind w:left="135"/>
              <w:jc w:val="left"/>
            </w:pPr>
          </w:p>
        </w:tc>
      </w:tr>
      <w:tr w14:paraId="74DB2B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217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69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9A1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BFC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DA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D7F2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0A6EF">
            <w:pPr>
              <w:spacing w:before="0" w:after="0"/>
              <w:ind w:left="135"/>
              <w:jc w:val="left"/>
            </w:pPr>
          </w:p>
        </w:tc>
      </w:tr>
      <w:tr w14:paraId="5E4D9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D7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9CD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CA2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719F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CB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A3E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3CD29">
            <w:pPr>
              <w:spacing w:before="0" w:after="0"/>
              <w:ind w:left="135"/>
              <w:jc w:val="left"/>
            </w:pPr>
          </w:p>
        </w:tc>
      </w:tr>
      <w:tr w14:paraId="11065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483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93C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525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E20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4B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CBF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1DBD7">
            <w:pPr>
              <w:spacing w:before="0" w:after="0"/>
              <w:ind w:left="135"/>
              <w:jc w:val="left"/>
            </w:pPr>
          </w:p>
        </w:tc>
      </w:tr>
      <w:tr w14:paraId="73677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EB0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A8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B8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41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C25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2DB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6EE3E">
            <w:pPr>
              <w:spacing w:before="0" w:after="0"/>
              <w:ind w:left="135"/>
              <w:jc w:val="left"/>
            </w:pPr>
          </w:p>
        </w:tc>
      </w:tr>
      <w:tr w14:paraId="48FF8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7D1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49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D5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69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2D2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844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DB983">
            <w:pPr>
              <w:spacing w:before="0" w:after="0"/>
              <w:ind w:left="135"/>
              <w:jc w:val="left"/>
            </w:pPr>
          </w:p>
        </w:tc>
      </w:tr>
      <w:tr w14:paraId="0FB5A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AF9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31B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74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9F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89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09C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99E4E">
            <w:pPr>
              <w:spacing w:before="0" w:after="0"/>
              <w:ind w:left="135"/>
              <w:jc w:val="left"/>
            </w:pPr>
          </w:p>
        </w:tc>
      </w:tr>
      <w:tr w14:paraId="026B7B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6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58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DD9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A61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7D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411A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0E5A5">
            <w:pPr>
              <w:spacing w:before="0" w:after="0"/>
              <w:ind w:left="135"/>
              <w:jc w:val="left"/>
            </w:pPr>
          </w:p>
        </w:tc>
      </w:tr>
      <w:tr w14:paraId="7EC68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7D0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87B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694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C66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F10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EBC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53FD1">
            <w:pPr>
              <w:spacing w:before="0" w:after="0"/>
              <w:ind w:left="135"/>
              <w:jc w:val="left"/>
            </w:pPr>
          </w:p>
        </w:tc>
      </w:tr>
      <w:tr w14:paraId="58139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291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A8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B5A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CE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C9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517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00B7D">
            <w:pPr>
              <w:spacing w:before="0" w:after="0"/>
              <w:ind w:left="135"/>
              <w:jc w:val="left"/>
            </w:pPr>
          </w:p>
        </w:tc>
      </w:tr>
      <w:tr w14:paraId="46B76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773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24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F54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F0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C74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4C9E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BA07E">
            <w:pPr>
              <w:spacing w:before="0" w:after="0"/>
              <w:ind w:left="135"/>
              <w:jc w:val="left"/>
            </w:pPr>
          </w:p>
        </w:tc>
      </w:tr>
      <w:tr w14:paraId="46CC1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29C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6ED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EF9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3AF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B53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B7ED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15DBB">
            <w:pPr>
              <w:spacing w:before="0" w:after="0"/>
              <w:ind w:left="135"/>
              <w:jc w:val="left"/>
            </w:pPr>
          </w:p>
        </w:tc>
      </w:tr>
      <w:tr w14:paraId="08233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EFC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AAD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E92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D57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7F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FDAD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1BA62">
            <w:pPr>
              <w:spacing w:before="0" w:after="0"/>
              <w:ind w:left="135"/>
              <w:jc w:val="left"/>
            </w:pPr>
          </w:p>
        </w:tc>
      </w:tr>
      <w:tr w14:paraId="0D0A5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B92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21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F76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64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DEE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A4BE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D4FDF">
            <w:pPr>
              <w:spacing w:before="0" w:after="0"/>
              <w:ind w:left="135"/>
              <w:jc w:val="left"/>
            </w:pPr>
          </w:p>
        </w:tc>
      </w:tr>
      <w:tr w14:paraId="3EAED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5AC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4AA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A7E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9B0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5C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ADC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996AB">
            <w:pPr>
              <w:spacing w:before="0" w:after="0"/>
              <w:ind w:left="135"/>
              <w:jc w:val="left"/>
            </w:pPr>
          </w:p>
        </w:tc>
      </w:tr>
      <w:tr w14:paraId="29B34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CFD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88A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66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6CC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D65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6C5A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A1830">
            <w:pPr>
              <w:spacing w:before="0" w:after="0"/>
              <w:ind w:left="135"/>
              <w:jc w:val="left"/>
            </w:pPr>
          </w:p>
        </w:tc>
      </w:tr>
      <w:tr w14:paraId="0B8AE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B62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E79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F20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9D8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E0D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53EE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23E510">
            <w:pPr>
              <w:spacing w:before="0" w:after="0"/>
              <w:ind w:left="135"/>
              <w:jc w:val="left"/>
            </w:pPr>
          </w:p>
        </w:tc>
      </w:tr>
      <w:tr w14:paraId="05F75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92A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E2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065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4B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781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9F82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6E2F2">
            <w:pPr>
              <w:spacing w:before="0" w:after="0"/>
              <w:ind w:left="135"/>
              <w:jc w:val="left"/>
            </w:pPr>
          </w:p>
        </w:tc>
      </w:tr>
      <w:tr w14:paraId="4EB646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FE9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5A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CA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F8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D60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B36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30331">
            <w:pPr>
              <w:spacing w:before="0" w:after="0"/>
              <w:ind w:left="135"/>
              <w:jc w:val="left"/>
            </w:pPr>
          </w:p>
        </w:tc>
      </w:tr>
      <w:tr w14:paraId="57807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7DB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11C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16A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9F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CF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2A0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A5990">
            <w:pPr>
              <w:spacing w:before="0" w:after="0"/>
              <w:ind w:left="135"/>
              <w:jc w:val="left"/>
            </w:pPr>
          </w:p>
        </w:tc>
      </w:tr>
      <w:tr w14:paraId="12477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AE6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19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CD4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57F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19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AB9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CB1DC">
            <w:pPr>
              <w:spacing w:before="0" w:after="0"/>
              <w:ind w:left="135"/>
              <w:jc w:val="left"/>
            </w:pPr>
          </w:p>
        </w:tc>
      </w:tr>
      <w:tr w14:paraId="0891E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30D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BA8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93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2A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6D5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BF47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1645B">
            <w:pPr>
              <w:spacing w:before="0" w:after="0"/>
              <w:ind w:left="135"/>
              <w:jc w:val="left"/>
            </w:pPr>
          </w:p>
        </w:tc>
      </w:tr>
      <w:tr w14:paraId="28874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5E3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79C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230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FF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5C8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F9532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133BF">
            <w:pPr>
              <w:spacing w:before="0" w:after="0"/>
              <w:ind w:left="135"/>
              <w:jc w:val="left"/>
            </w:pPr>
          </w:p>
        </w:tc>
      </w:tr>
      <w:tr w14:paraId="03671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8B1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261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10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311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4F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DAC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994D0">
            <w:pPr>
              <w:spacing w:before="0" w:after="0"/>
              <w:ind w:left="135"/>
              <w:jc w:val="left"/>
            </w:pPr>
          </w:p>
        </w:tc>
      </w:tr>
      <w:tr w14:paraId="55705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BF9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54C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420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076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EA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343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8C2CE">
            <w:pPr>
              <w:spacing w:before="0" w:after="0"/>
              <w:ind w:left="135"/>
              <w:jc w:val="left"/>
            </w:pPr>
          </w:p>
        </w:tc>
      </w:tr>
      <w:tr w14:paraId="2D157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89D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9C1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2C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497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06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E73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153B0">
            <w:pPr>
              <w:spacing w:before="0" w:after="0"/>
              <w:ind w:left="135"/>
              <w:jc w:val="left"/>
            </w:pPr>
          </w:p>
        </w:tc>
      </w:tr>
      <w:tr w14:paraId="45F65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21A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21F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CFE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D1E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DD6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197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A7183">
            <w:pPr>
              <w:spacing w:before="0" w:after="0"/>
              <w:ind w:left="135"/>
              <w:jc w:val="left"/>
            </w:pPr>
          </w:p>
        </w:tc>
      </w:tr>
      <w:tr w14:paraId="5FC12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5C6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16D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BAB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C2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7A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516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845AC">
            <w:pPr>
              <w:spacing w:before="0" w:after="0"/>
              <w:ind w:left="135"/>
              <w:jc w:val="left"/>
            </w:pPr>
          </w:p>
        </w:tc>
      </w:tr>
      <w:tr w14:paraId="10752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A8B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EC8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76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99A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3F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76D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0840D">
            <w:pPr>
              <w:spacing w:before="0" w:after="0"/>
              <w:ind w:left="135"/>
              <w:jc w:val="left"/>
            </w:pPr>
          </w:p>
        </w:tc>
      </w:tr>
      <w:tr w14:paraId="257A3B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E8E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460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92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81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0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CC2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A47388">
            <w:pPr>
              <w:spacing w:before="0" w:after="0"/>
              <w:ind w:left="135"/>
              <w:jc w:val="left"/>
            </w:pPr>
          </w:p>
        </w:tc>
      </w:tr>
      <w:tr w14:paraId="74A26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2F6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33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81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B3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D5A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4A0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4AD01">
            <w:pPr>
              <w:spacing w:before="0" w:after="0"/>
              <w:ind w:left="135"/>
              <w:jc w:val="left"/>
            </w:pPr>
          </w:p>
        </w:tc>
      </w:tr>
      <w:tr w14:paraId="71C5D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A7D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153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195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6E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8F2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18D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8A4DB">
            <w:pPr>
              <w:spacing w:before="0" w:after="0"/>
              <w:ind w:left="135"/>
              <w:jc w:val="left"/>
            </w:pPr>
          </w:p>
        </w:tc>
      </w:tr>
      <w:tr w14:paraId="5AAB48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EF6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8E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BB0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AB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22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8BF7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45BFD">
            <w:pPr>
              <w:spacing w:before="0" w:after="0"/>
              <w:ind w:left="135"/>
              <w:jc w:val="left"/>
            </w:pPr>
          </w:p>
        </w:tc>
      </w:tr>
      <w:tr w14:paraId="46D2A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43E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105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BB9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52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33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4E6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4D3D3">
            <w:pPr>
              <w:spacing w:before="0" w:after="0"/>
              <w:ind w:left="135"/>
              <w:jc w:val="left"/>
            </w:pPr>
          </w:p>
        </w:tc>
      </w:tr>
      <w:tr w14:paraId="5F30C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93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11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18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05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A48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0F81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C1266">
            <w:pPr>
              <w:spacing w:before="0" w:after="0"/>
              <w:ind w:left="135"/>
              <w:jc w:val="left"/>
            </w:pPr>
          </w:p>
        </w:tc>
      </w:tr>
      <w:tr w14:paraId="58689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426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5C0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AAC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18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86D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F977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C98A9">
            <w:pPr>
              <w:spacing w:before="0" w:after="0"/>
              <w:ind w:left="135"/>
              <w:jc w:val="left"/>
            </w:pPr>
          </w:p>
        </w:tc>
      </w:tr>
      <w:tr w14:paraId="0874B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C6D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CB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93D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CE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77C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8797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ED17B">
            <w:pPr>
              <w:spacing w:before="0" w:after="0"/>
              <w:ind w:left="135"/>
              <w:jc w:val="left"/>
            </w:pPr>
          </w:p>
        </w:tc>
      </w:tr>
      <w:tr w14:paraId="640D3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FFA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2D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3AB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F16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C0EB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FD0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C48C2">
            <w:pPr>
              <w:spacing w:before="0" w:after="0"/>
              <w:ind w:left="135"/>
              <w:jc w:val="left"/>
            </w:pPr>
          </w:p>
        </w:tc>
      </w:tr>
      <w:tr w14:paraId="670419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690A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A6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887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FF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62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C7E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9E0A2">
            <w:pPr>
              <w:spacing w:before="0" w:after="0"/>
              <w:ind w:left="135"/>
              <w:jc w:val="left"/>
            </w:pPr>
          </w:p>
        </w:tc>
      </w:tr>
      <w:tr w14:paraId="399D9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ADB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14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FE5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26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C1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790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16DA9">
            <w:pPr>
              <w:spacing w:before="0" w:after="0"/>
              <w:ind w:left="135"/>
              <w:jc w:val="left"/>
            </w:pPr>
          </w:p>
        </w:tc>
      </w:tr>
      <w:tr w14:paraId="41EB6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460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8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B2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6D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CE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4A5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DB219">
            <w:pPr>
              <w:spacing w:before="0" w:after="0"/>
              <w:ind w:left="135"/>
              <w:jc w:val="left"/>
            </w:pPr>
          </w:p>
        </w:tc>
      </w:tr>
      <w:tr w14:paraId="1EC84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0A3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888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818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9B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2D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658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B1D89">
            <w:pPr>
              <w:spacing w:before="0" w:after="0"/>
              <w:ind w:left="135"/>
              <w:jc w:val="left"/>
            </w:pPr>
          </w:p>
        </w:tc>
      </w:tr>
      <w:tr w14:paraId="47737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403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6FA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F8A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668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AB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E4DB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8F136">
            <w:pPr>
              <w:spacing w:before="0" w:after="0"/>
              <w:ind w:left="135"/>
              <w:jc w:val="left"/>
            </w:pPr>
          </w:p>
        </w:tc>
      </w:tr>
      <w:tr w14:paraId="41657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58B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C3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42C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93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5A7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5687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562B6">
            <w:pPr>
              <w:spacing w:before="0" w:after="0"/>
              <w:ind w:left="135"/>
              <w:jc w:val="left"/>
            </w:pPr>
          </w:p>
        </w:tc>
      </w:tr>
      <w:tr w14:paraId="283C0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B1D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6B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C2B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5A5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BF7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564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F1375">
            <w:pPr>
              <w:spacing w:before="0" w:after="0"/>
              <w:ind w:left="135"/>
              <w:jc w:val="left"/>
            </w:pPr>
          </w:p>
        </w:tc>
      </w:tr>
      <w:tr w14:paraId="74E38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7CB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E5C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94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6E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096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D2AC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2EBEF7">
            <w:pPr>
              <w:spacing w:before="0" w:after="0"/>
              <w:ind w:left="135"/>
              <w:jc w:val="left"/>
            </w:pPr>
          </w:p>
        </w:tc>
      </w:tr>
      <w:tr w14:paraId="7CA93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77F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57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B3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E3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D02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1967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061E1">
            <w:pPr>
              <w:spacing w:before="0" w:after="0"/>
              <w:ind w:left="135"/>
              <w:jc w:val="left"/>
            </w:pPr>
          </w:p>
        </w:tc>
      </w:tr>
      <w:tr w14:paraId="771C00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A1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D6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DDA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6A0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4B0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5A0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73961">
            <w:pPr>
              <w:spacing w:before="0" w:after="0"/>
              <w:ind w:left="135"/>
              <w:jc w:val="left"/>
            </w:pPr>
          </w:p>
        </w:tc>
      </w:tr>
      <w:tr w14:paraId="284D0B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7EF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548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23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1EB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D6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7882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C9754">
            <w:pPr>
              <w:spacing w:before="0" w:after="0"/>
              <w:ind w:left="135"/>
              <w:jc w:val="left"/>
            </w:pPr>
          </w:p>
        </w:tc>
      </w:tr>
      <w:tr w14:paraId="3A331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EC2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D3F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36E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37C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FB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5BC2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3A2EA">
            <w:pPr>
              <w:spacing w:before="0" w:after="0"/>
              <w:ind w:left="135"/>
              <w:jc w:val="left"/>
            </w:pPr>
          </w:p>
        </w:tc>
      </w:tr>
      <w:tr w14:paraId="06E4A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76D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684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32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210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1F1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31F5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DC5B5">
            <w:pPr>
              <w:spacing w:before="0" w:after="0"/>
              <w:ind w:left="135"/>
              <w:jc w:val="left"/>
            </w:pPr>
          </w:p>
        </w:tc>
      </w:tr>
      <w:tr w14:paraId="4E9BA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19D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A1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D26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1BA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9E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5122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B4D9F">
            <w:pPr>
              <w:spacing w:before="0" w:after="0"/>
              <w:ind w:left="135"/>
              <w:jc w:val="left"/>
            </w:pPr>
          </w:p>
        </w:tc>
      </w:tr>
      <w:tr w14:paraId="42985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DBB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34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DB8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EC2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681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038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1091E">
            <w:pPr>
              <w:spacing w:before="0" w:after="0"/>
              <w:ind w:left="135"/>
              <w:jc w:val="left"/>
            </w:pPr>
          </w:p>
        </w:tc>
      </w:tr>
      <w:tr w14:paraId="063876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A6F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AC8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28D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E41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738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8D2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1640E">
            <w:pPr>
              <w:spacing w:before="0" w:after="0"/>
              <w:ind w:left="135"/>
              <w:jc w:val="left"/>
            </w:pPr>
          </w:p>
        </w:tc>
      </w:tr>
      <w:tr w14:paraId="366AE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A39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79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8F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4E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FB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F9E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4F7B6">
            <w:pPr>
              <w:spacing w:before="0" w:after="0"/>
              <w:ind w:left="135"/>
              <w:jc w:val="left"/>
            </w:pPr>
          </w:p>
        </w:tc>
      </w:tr>
      <w:tr w14:paraId="3668B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B6C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3FB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013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7C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45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CCC8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9EDDF">
            <w:pPr>
              <w:spacing w:before="0" w:after="0"/>
              <w:ind w:left="135"/>
              <w:jc w:val="left"/>
            </w:pPr>
          </w:p>
        </w:tc>
      </w:tr>
      <w:tr w14:paraId="3BB06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0C3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2A1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43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5D6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73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E4C5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2A101">
            <w:pPr>
              <w:spacing w:before="0" w:after="0"/>
              <w:ind w:left="135"/>
              <w:jc w:val="left"/>
            </w:pPr>
          </w:p>
        </w:tc>
      </w:tr>
      <w:tr w14:paraId="1A1B3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2F2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514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7D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D62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DC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120F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F8325">
            <w:pPr>
              <w:spacing w:before="0" w:after="0"/>
              <w:ind w:left="135"/>
              <w:jc w:val="left"/>
            </w:pPr>
          </w:p>
        </w:tc>
      </w:tr>
      <w:tr w14:paraId="51F13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DD5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95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ECD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F1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D41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23B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8823D">
            <w:pPr>
              <w:spacing w:before="0" w:after="0"/>
              <w:ind w:left="135"/>
              <w:jc w:val="left"/>
            </w:pPr>
          </w:p>
        </w:tc>
      </w:tr>
      <w:tr w14:paraId="4834F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58C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B0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0A4B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CDE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9C5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1453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4958B">
            <w:pPr>
              <w:spacing w:before="0" w:after="0"/>
              <w:ind w:left="135"/>
              <w:jc w:val="left"/>
            </w:pPr>
          </w:p>
        </w:tc>
      </w:tr>
      <w:tr w14:paraId="2EE3B7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256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16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401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47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A4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C49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5C30D">
            <w:pPr>
              <w:spacing w:before="0" w:after="0"/>
              <w:ind w:left="135"/>
              <w:jc w:val="left"/>
            </w:pPr>
          </w:p>
        </w:tc>
      </w:tr>
      <w:tr w14:paraId="1CAC7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5D3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C7A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B4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E1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43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72F2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195CA">
            <w:pPr>
              <w:spacing w:before="0" w:after="0"/>
              <w:ind w:left="135"/>
              <w:jc w:val="left"/>
            </w:pPr>
          </w:p>
        </w:tc>
      </w:tr>
      <w:tr w14:paraId="7ADC40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B6D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E8E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9A3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2E2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DAF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EA7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9FDDD">
            <w:pPr>
              <w:spacing w:before="0" w:after="0"/>
              <w:ind w:left="135"/>
              <w:jc w:val="left"/>
            </w:pPr>
          </w:p>
        </w:tc>
      </w:tr>
      <w:tr w14:paraId="0961D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B20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399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1A6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32D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B1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6F04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99939">
            <w:pPr>
              <w:spacing w:before="0" w:after="0"/>
              <w:ind w:left="135"/>
              <w:jc w:val="left"/>
            </w:pPr>
          </w:p>
        </w:tc>
      </w:tr>
      <w:tr w14:paraId="47F4C8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875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EF4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DAC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9B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0E1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DEB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8B012">
            <w:pPr>
              <w:spacing w:before="0" w:after="0"/>
              <w:ind w:left="135"/>
              <w:jc w:val="left"/>
            </w:pPr>
          </w:p>
        </w:tc>
      </w:tr>
      <w:tr w14:paraId="46429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A00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FFB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59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DB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6F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45D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7D48F">
            <w:pPr>
              <w:spacing w:before="0" w:after="0"/>
              <w:ind w:left="135"/>
              <w:jc w:val="left"/>
            </w:pPr>
          </w:p>
        </w:tc>
      </w:tr>
      <w:tr w14:paraId="4E9C2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831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E4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07C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E84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91A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EA3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AB944">
            <w:pPr>
              <w:spacing w:before="0" w:after="0"/>
              <w:ind w:left="135"/>
              <w:jc w:val="left"/>
            </w:pPr>
          </w:p>
        </w:tc>
      </w:tr>
      <w:tr w14:paraId="3AAB8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747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2A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417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848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B9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265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B5B10">
            <w:pPr>
              <w:spacing w:before="0" w:after="0"/>
              <w:ind w:left="135"/>
              <w:jc w:val="left"/>
            </w:pPr>
          </w:p>
        </w:tc>
      </w:tr>
      <w:tr w14:paraId="479B8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364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0D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CC8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3FB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89F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AB7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AEF12">
            <w:pPr>
              <w:spacing w:before="0" w:after="0"/>
              <w:ind w:left="135"/>
              <w:jc w:val="left"/>
            </w:pPr>
          </w:p>
        </w:tc>
      </w:tr>
      <w:tr w14:paraId="40B29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EAC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0D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427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6A8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72A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43B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48E38">
            <w:pPr>
              <w:spacing w:before="0" w:after="0"/>
              <w:ind w:left="135"/>
              <w:jc w:val="left"/>
            </w:pPr>
          </w:p>
        </w:tc>
      </w:tr>
      <w:tr w14:paraId="4D997A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1B0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97F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67C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AD6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35A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B49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0A1AF">
            <w:pPr>
              <w:spacing w:before="0" w:after="0"/>
              <w:ind w:left="135"/>
              <w:jc w:val="left"/>
            </w:pPr>
          </w:p>
        </w:tc>
      </w:tr>
      <w:tr w14:paraId="4970F5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79F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28C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413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7D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644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06B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48606">
            <w:pPr>
              <w:spacing w:before="0" w:after="0"/>
              <w:ind w:left="135"/>
              <w:jc w:val="left"/>
            </w:pPr>
          </w:p>
        </w:tc>
      </w:tr>
      <w:tr w14:paraId="13FD3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DDA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A45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D3F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DF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F16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F395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C7390">
            <w:pPr>
              <w:spacing w:before="0" w:after="0"/>
              <w:ind w:left="135"/>
              <w:jc w:val="left"/>
            </w:pPr>
          </w:p>
        </w:tc>
      </w:tr>
      <w:tr w14:paraId="4AB1E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F63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F7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6CC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C1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69E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EDF5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5FE35">
            <w:pPr>
              <w:spacing w:before="0" w:after="0"/>
              <w:ind w:left="135"/>
              <w:jc w:val="left"/>
            </w:pPr>
          </w:p>
        </w:tc>
      </w:tr>
      <w:tr w14:paraId="3F734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571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051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A83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3001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E27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1C7F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D00D6">
            <w:pPr>
              <w:spacing w:before="0" w:after="0"/>
              <w:ind w:left="135"/>
              <w:jc w:val="left"/>
            </w:pPr>
          </w:p>
        </w:tc>
      </w:tr>
      <w:tr w14:paraId="3EFCF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B0B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70D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8DB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4AF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74F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672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DD273">
            <w:pPr>
              <w:spacing w:before="0" w:after="0"/>
              <w:ind w:left="135"/>
              <w:jc w:val="left"/>
            </w:pPr>
          </w:p>
        </w:tc>
      </w:tr>
      <w:tr w14:paraId="43086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0E4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A5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385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58A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21D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CC9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BF589">
            <w:pPr>
              <w:spacing w:before="0" w:after="0"/>
              <w:ind w:left="135"/>
              <w:jc w:val="left"/>
            </w:pPr>
          </w:p>
        </w:tc>
      </w:tr>
      <w:tr w14:paraId="26392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7C8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2AA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80F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F9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9D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EF0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D9FF2">
            <w:pPr>
              <w:spacing w:before="0" w:after="0"/>
              <w:ind w:left="135"/>
              <w:jc w:val="left"/>
            </w:pPr>
          </w:p>
        </w:tc>
      </w:tr>
      <w:tr w14:paraId="4CFA6E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385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F5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F9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917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44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4DC2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4EE4F">
            <w:pPr>
              <w:spacing w:before="0" w:after="0"/>
              <w:ind w:left="135"/>
              <w:jc w:val="left"/>
            </w:pPr>
          </w:p>
        </w:tc>
      </w:tr>
      <w:tr w14:paraId="3BFCC3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8BD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680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252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EC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F5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969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1ED82">
            <w:pPr>
              <w:spacing w:before="0" w:after="0"/>
              <w:ind w:left="135"/>
              <w:jc w:val="left"/>
            </w:pPr>
          </w:p>
        </w:tc>
      </w:tr>
      <w:tr w14:paraId="79AE7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576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68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F555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6C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DC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994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20831">
            <w:pPr>
              <w:spacing w:before="0" w:after="0"/>
              <w:ind w:left="135"/>
              <w:jc w:val="left"/>
            </w:pPr>
          </w:p>
        </w:tc>
      </w:tr>
      <w:tr w14:paraId="15199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E27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C21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83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D7E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DC1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A0E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7FBAE">
            <w:pPr>
              <w:spacing w:before="0" w:after="0"/>
              <w:ind w:left="135"/>
              <w:jc w:val="left"/>
            </w:pPr>
          </w:p>
        </w:tc>
      </w:tr>
      <w:tr w14:paraId="570A0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962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A74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199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EA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BA5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7D4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A2C60">
            <w:pPr>
              <w:spacing w:before="0" w:after="0"/>
              <w:ind w:left="135"/>
              <w:jc w:val="left"/>
            </w:pPr>
          </w:p>
        </w:tc>
      </w:tr>
      <w:tr w14:paraId="5C4BB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6E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E33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FBC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4C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9B0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22ED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2D818">
            <w:pPr>
              <w:spacing w:before="0" w:after="0"/>
              <w:ind w:left="135"/>
              <w:jc w:val="left"/>
            </w:pPr>
          </w:p>
        </w:tc>
      </w:tr>
      <w:tr w14:paraId="7F029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6FD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B8B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241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53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9B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FAA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2EA33">
            <w:pPr>
              <w:spacing w:before="0" w:after="0"/>
              <w:ind w:left="135"/>
              <w:jc w:val="left"/>
            </w:pPr>
          </w:p>
        </w:tc>
      </w:tr>
      <w:tr w14:paraId="71BAF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FA9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C4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F9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80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4A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0FFA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CE7C4">
            <w:pPr>
              <w:spacing w:before="0" w:after="0"/>
              <w:ind w:left="135"/>
              <w:jc w:val="left"/>
            </w:pPr>
          </w:p>
        </w:tc>
      </w:tr>
      <w:tr w14:paraId="1C8492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E96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942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981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81D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02E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E820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B08D7">
            <w:pPr>
              <w:spacing w:before="0" w:after="0"/>
              <w:ind w:left="135"/>
              <w:jc w:val="left"/>
            </w:pPr>
          </w:p>
        </w:tc>
      </w:tr>
      <w:tr w14:paraId="4C39CA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414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45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E6F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247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05A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8689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60678">
            <w:pPr>
              <w:spacing w:before="0" w:after="0"/>
              <w:ind w:left="135"/>
              <w:jc w:val="left"/>
            </w:pPr>
          </w:p>
        </w:tc>
      </w:tr>
      <w:tr w14:paraId="4F458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6FC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5D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1D7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103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367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366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A424A">
            <w:pPr>
              <w:spacing w:before="0" w:after="0"/>
              <w:ind w:left="135"/>
              <w:jc w:val="left"/>
            </w:pPr>
          </w:p>
        </w:tc>
      </w:tr>
      <w:tr w14:paraId="73DA4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F87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52C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791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AE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460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AFB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0ECD6">
            <w:pPr>
              <w:spacing w:before="0" w:after="0"/>
              <w:ind w:left="135"/>
              <w:jc w:val="left"/>
            </w:pPr>
          </w:p>
        </w:tc>
      </w:tr>
      <w:tr w14:paraId="74E51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DD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FFD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1F4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A1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1FD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041E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A9414">
            <w:pPr>
              <w:spacing w:before="0" w:after="0"/>
              <w:ind w:left="135"/>
              <w:jc w:val="left"/>
            </w:pPr>
          </w:p>
        </w:tc>
      </w:tr>
      <w:tr w14:paraId="71F40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AB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3E6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EEF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5F0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A4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22E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07BCB6">
            <w:pPr>
              <w:spacing w:before="0" w:after="0"/>
              <w:ind w:left="135"/>
              <w:jc w:val="left"/>
            </w:pPr>
          </w:p>
        </w:tc>
      </w:tr>
      <w:tr w14:paraId="141A1A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06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91F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F4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A17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C0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91D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D319B">
            <w:pPr>
              <w:spacing w:before="0" w:after="0"/>
              <w:ind w:left="135"/>
              <w:jc w:val="left"/>
            </w:pPr>
          </w:p>
        </w:tc>
      </w:tr>
      <w:tr w14:paraId="0A066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5B0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93F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268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92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C6F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DB3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C6246">
            <w:pPr>
              <w:spacing w:before="0" w:after="0"/>
              <w:ind w:left="135"/>
              <w:jc w:val="left"/>
            </w:pPr>
          </w:p>
        </w:tc>
      </w:tr>
      <w:tr w14:paraId="11B6CC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0BB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05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335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BC0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6D0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93A4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CF05C">
            <w:pPr>
              <w:spacing w:before="0" w:after="0"/>
              <w:ind w:left="135"/>
              <w:jc w:val="left"/>
            </w:pPr>
          </w:p>
        </w:tc>
      </w:tr>
      <w:tr w14:paraId="23484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9C6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5C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B69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07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880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4D48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4ECC3">
            <w:pPr>
              <w:spacing w:before="0" w:after="0"/>
              <w:ind w:left="135"/>
              <w:jc w:val="left"/>
            </w:pPr>
          </w:p>
        </w:tc>
      </w:tr>
      <w:tr w14:paraId="6CA48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0D7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DF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8B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41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B1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F987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E509E">
            <w:pPr>
              <w:spacing w:before="0" w:after="0"/>
              <w:ind w:left="135"/>
              <w:jc w:val="left"/>
            </w:pPr>
          </w:p>
        </w:tc>
      </w:tr>
      <w:tr w14:paraId="30768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8C0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57F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F0C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16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91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697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493734">
            <w:pPr>
              <w:spacing w:before="0" w:after="0"/>
              <w:ind w:left="135"/>
              <w:jc w:val="left"/>
            </w:pPr>
          </w:p>
        </w:tc>
      </w:tr>
      <w:tr w14:paraId="15599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4AD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EBD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0FF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B3A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4C1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95A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BA633">
            <w:pPr>
              <w:spacing w:before="0" w:after="0"/>
              <w:ind w:left="135"/>
              <w:jc w:val="left"/>
            </w:pPr>
          </w:p>
        </w:tc>
      </w:tr>
      <w:tr w14:paraId="10D994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CE3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C2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F3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A9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56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BE6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9D511">
            <w:pPr>
              <w:spacing w:before="0" w:after="0"/>
              <w:ind w:left="135"/>
              <w:jc w:val="left"/>
            </w:pPr>
          </w:p>
        </w:tc>
      </w:tr>
      <w:tr w14:paraId="77891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171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3C4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E60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D17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169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587B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86E03">
            <w:pPr>
              <w:spacing w:before="0" w:after="0"/>
              <w:ind w:left="135"/>
              <w:jc w:val="left"/>
            </w:pPr>
          </w:p>
        </w:tc>
      </w:tr>
      <w:tr w14:paraId="2A8458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04F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10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EA2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1A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49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E76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45802">
            <w:pPr>
              <w:spacing w:before="0" w:after="0"/>
              <w:ind w:left="135"/>
              <w:jc w:val="left"/>
            </w:pPr>
          </w:p>
        </w:tc>
      </w:tr>
      <w:tr w14:paraId="35F0C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95FA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53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2B3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B0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E6A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ABF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C9732">
            <w:pPr>
              <w:spacing w:before="0" w:after="0"/>
              <w:ind w:left="135"/>
              <w:jc w:val="left"/>
            </w:pPr>
          </w:p>
        </w:tc>
      </w:tr>
      <w:tr w14:paraId="6531D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EA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45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15C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82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17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572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CD21E">
            <w:pPr>
              <w:spacing w:before="0" w:after="0"/>
              <w:ind w:left="135"/>
              <w:jc w:val="left"/>
            </w:pPr>
          </w:p>
        </w:tc>
      </w:tr>
      <w:tr w14:paraId="45250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A65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E4F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49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F4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7D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C40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757A0">
            <w:pPr>
              <w:spacing w:before="0" w:after="0"/>
              <w:ind w:left="135"/>
              <w:jc w:val="left"/>
            </w:pPr>
          </w:p>
        </w:tc>
      </w:tr>
      <w:tr w14:paraId="422F4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F9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67A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A3B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743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337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2BF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6D541">
            <w:pPr>
              <w:spacing w:before="0" w:after="0"/>
              <w:ind w:left="135"/>
              <w:jc w:val="left"/>
            </w:pPr>
          </w:p>
        </w:tc>
      </w:tr>
      <w:tr w14:paraId="27A10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604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285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685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DE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F0B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FC7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313EB">
            <w:pPr>
              <w:spacing w:before="0" w:after="0"/>
              <w:ind w:left="135"/>
              <w:jc w:val="left"/>
            </w:pPr>
          </w:p>
        </w:tc>
      </w:tr>
      <w:tr w14:paraId="6D6C0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A59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D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7A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AC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053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DCD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2AE96">
            <w:pPr>
              <w:spacing w:before="0" w:after="0"/>
              <w:ind w:left="135"/>
              <w:jc w:val="left"/>
            </w:pPr>
          </w:p>
        </w:tc>
      </w:tr>
      <w:tr w14:paraId="676BFF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C79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F2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D2B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67B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07F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7EA2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83729">
            <w:pPr>
              <w:spacing w:before="0" w:after="0"/>
              <w:ind w:left="135"/>
              <w:jc w:val="left"/>
            </w:pPr>
          </w:p>
        </w:tc>
      </w:tr>
      <w:tr w14:paraId="31946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964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24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495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0E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211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E86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EAE96">
            <w:pPr>
              <w:spacing w:before="0" w:after="0"/>
              <w:ind w:left="135"/>
              <w:jc w:val="left"/>
            </w:pPr>
          </w:p>
        </w:tc>
      </w:tr>
      <w:tr w14:paraId="2749A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EEA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220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F6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3AC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456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420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5BB38">
            <w:pPr>
              <w:spacing w:before="0" w:after="0"/>
              <w:ind w:left="135"/>
              <w:jc w:val="left"/>
            </w:pPr>
          </w:p>
        </w:tc>
      </w:tr>
      <w:tr w14:paraId="2A4A5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AEB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4D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FD2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9F8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1B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EA0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EE565">
            <w:pPr>
              <w:spacing w:before="0" w:after="0"/>
              <w:ind w:left="135"/>
              <w:jc w:val="left"/>
            </w:pPr>
          </w:p>
        </w:tc>
      </w:tr>
      <w:tr w14:paraId="2D4AC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F8C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A6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EE3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35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2A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67E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07B94">
            <w:pPr>
              <w:spacing w:before="0" w:after="0"/>
              <w:ind w:left="135"/>
              <w:jc w:val="left"/>
            </w:pPr>
          </w:p>
        </w:tc>
      </w:tr>
      <w:tr w14:paraId="33C5D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D52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928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70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3B5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391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2FF8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B110F">
            <w:pPr>
              <w:spacing w:before="0" w:after="0"/>
              <w:ind w:left="135"/>
              <w:jc w:val="left"/>
            </w:pPr>
          </w:p>
        </w:tc>
      </w:tr>
      <w:tr w14:paraId="3198E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3C1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2D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E51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3F2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E4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D5F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11AAC">
            <w:pPr>
              <w:spacing w:before="0" w:after="0"/>
              <w:ind w:left="135"/>
              <w:jc w:val="left"/>
            </w:pPr>
          </w:p>
        </w:tc>
      </w:tr>
      <w:tr w14:paraId="43FD6F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ABC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791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E5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0D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E6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51D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323C3">
            <w:pPr>
              <w:spacing w:before="0" w:after="0"/>
              <w:ind w:left="135"/>
              <w:jc w:val="left"/>
            </w:pPr>
          </w:p>
        </w:tc>
      </w:tr>
      <w:tr w14:paraId="5F0E8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F28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12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779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46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D9E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4CD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0A647">
            <w:pPr>
              <w:spacing w:before="0" w:after="0"/>
              <w:ind w:left="135"/>
              <w:jc w:val="left"/>
            </w:pPr>
          </w:p>
        </w:tc>
      </w:tr>
      <w:tr w14:paraId="115AE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0DF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55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624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5B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C55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9DFA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DCC3E">
            <w:pPr>
              <w:spacing w:before="0" w:after="0"/>
              <w:ind w:left="135"/>
              <w:jc w:val="left"/>
            </w:pPr>
          </w:p>
        </w:tc>
      </w:tr>
      <w:tr w14:paraId="55432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1CA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26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FB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AF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C3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66B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9502A">
            <w:pPr>
              <w:spacing w:before="0" w:after="0"/>
              <w:ind w:left="135"/>
              <w:jc w:val="left"/>
            </w:pPr>
          </w:p>
        </w:tc>
      </w:tr>
      <w:tr w14:paraId="34A8D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D41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82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3FF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590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28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154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46624">
            <w:pPr>
              <w:spacing w:before="0" w:after="0"/>
              <w:ind w:left="135"/>
              <w:jc w:val="left"/>
            </w:pPr>
          </w:p>
        </w:tc>
      </w:tr>
      <w:tr w14:paraId="5FAA48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DDC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1BD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7C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B4D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D32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2F1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E7D86">
            <w:pPr>
              <w:spacing w:before="0" w:after="0"/>
              <w:ind w:left="135"/>
              <w:jc w:val="left"/>
            </w:pPr>
          </w:p>
        </w:tc>
      </w:tr>
      <w:tr w14:paraId="26147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4CD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D5C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CB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23F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9B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431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69EED">
            <w:pPr>
              <w:spacing w:before="0" w:after="0"/>
              <w:ind w:left="135"/>
              <w:jc w:val="left"/>
            </w:pPr>
          </w:p>
        </w:tc>
      </w:tr>
      <w:tr w14:paraId="5911D9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39E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662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A02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AE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48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5DBE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78B58">
            <w:pPr>
              <w:spacing w:before="0" w:after="0"/>
              <w:ind w:left="135"/>
              <w:jc w:val="left"/>
            </w:pPr>
          </w:p>
        </w:tc>
      </w:tr>
      <w:tr w14:paraId="6B16F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373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4F1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DB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B6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DC6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298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E8945">
            <w:pPr>
              <w:spacing w:before="0" w:after="0"/>
              <w:ind w:left="135"/>
              <w:jc w:val="left"/>
            </w:pPr>
          </w:p>
        </w:tc>
      </w:tr>
      <w:tr w14:paraId="5B9A8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3C3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A55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86D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03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4BC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B930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6C92B">
            <w:pPr>
              <w:spacing w:before="0" w:after="0"/>
              <w:ind w:left="135"/>
              <w:jc w:val="left"/>
            </w:pPr>
          </w:p>
        </w:tc>
      </w:tr>
      <w:tr w14:paraId="6652B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670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013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88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71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7B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2A1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1A572">
            <w:pPr>
              <w:spacing w:before="0" w:after="0"/>
              <w:ind w:left="135"/>
              <w:jc w:val="left"/>
            </w:pPr>
          </w:p>
        </w:tc>
      </w:tr>
      <w:tr w14:paraId="553AA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895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F8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7A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5F0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4D6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EADF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0BE10">
            <w:pPr>
              <w:spacing w:before="0" w:after="0"/>
              <w:ind w:left="135"/>
              <w:jc w:val="left"/>
            </w:pPr>
          </w:p>
        </w:tc>
      </w:tr>
      <w:tr w14:paraId="4BBC0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1E6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6BA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E1C1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5D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97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71A2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7349C5">
            <w:pPr>
              <w:spacing w:before="0" w:after="0"/>
              <w:ind w:left="135"/>
              <w:jc w:val="left"/>
            </w:pPr>
          </w:p>
        </w:tc>
      </w:tr>
      <w:tr w14:paraId="016843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103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99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A99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23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E6D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D94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44FBE">
            <w:pPr>
              <w:spacing w:before="0" w:after="0"/>
              <w:ind w:left="135"/>
              <w:jc w:val="left"/>
            </w:pPr>
          </w:p>
        </w:tc>
      </w:tr>
      <w:tr w14:paraId="5D18B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E5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EB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A8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D7E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CD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5C8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35386">
            <w:pPr>
              <w:spacing w:before="0" w:after="0"/>
              <w:ind w:left="135"/>
              <w:jc w:val="left"/>
            </w:pPr>
          </w:p>
        </w:tc>
      </w:tr>
      <w:tr w14:paraId="50C6C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DFB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A7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959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63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FB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413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B9AF4">
            <w:pPr>
              <w:spacing w:before="0" w:after="0"/>
              <w:ind w:left="135"/>
              <w:jc w:val="left"/>
            </w:pPr>
          </w:p>
        </w:tc>
      </w:tr>
      <w:tr w14:paraId="32037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04D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B2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601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5AC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168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B0E9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66898">
            <w:pPr>
              <w:spacing w:before="0" w:after="0"/>
              <w:ind w:left="135"/>
              <w:jc w:val="left"/>
            </w:pPr>
          </w:p>
        </w:tc>
      </w:tr>
      <w:tr w14:paraId="28CC5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7A9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D0E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F3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29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862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7CBB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5152C">
            <w:pPr>
              <w:spacing w:before="0" w:after="0"/>
              <w:ind w:left="135"/>
              <w:jc w:val="left"/>
            </w:pPr>
          </w:p>
        </w:tc>
      </w:tr>
      <w:tr w14:paraId="62D4E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97C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AB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1D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542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D4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5B7A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A9FEA">
            <w:pPr>
              <w:spacing w:before="0" w:after="0"/>
              <w:ind w:left="135"/>
              <w:jc w:val="left"/>
            </w:pPr>
          </w:p>
        </w:tc>
      </w:tr>
      <w:tr w14:paraId="09CE8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2C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859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B94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0EA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10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EC19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7D7E6">
            <w:pPr>
              <w:spacing w:before="0" w:after="0"/>
              <w:ind w:left="135"/>
              <w:jc w:val="left"/>
            </w:pPr>
          </w:p>
        </w:tc>
      </w:tr>
      <w:tr w14:paraId="61D6C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ED1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07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F15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CB0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0E9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27F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5C068">
            <w:pPr>
              <w:spacing w:before="0" w:after="0"/>
              <w:ind w:left="135"/>
              <w:jc w:val="left"/>
            </w:pPr>
          </w:p>
        </w:tc>
      </w:tr>
      <w:tr w14:paraId="7CA9D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843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C79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151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E4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4C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3FA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AB5F0">
            <w:pPr>
              <w:spacing w:before="0" w:after="0"/>
              <w:ind w:left="135"/>
              <w:jc w:val="left"/>
            </w:pPr>
          </w:p>
        </w:tc>
      </w:tr>
      <w:tr w14:paraId="685CB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9B6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D0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E5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BA2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D6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F2C9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88D3A">
            <w:pPr>
              <w:spacing w:before="0" w:after="0"/>
              <w:ind w:left="135"/>
              <w:jc w:val="left"/>
            </w:pPr>
          </w:p>
        </w:tc>
      </w:tr>
      <w:tr w14:paraId="7A8DF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9BE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9B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A2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33F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EE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DFD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1C5F4">
            <w:pPr>
              <w:spacing w:before="0" w:after="0"/>
              <w:ind w:left="135"/>
              <w:jc w:val="left"/>
            </w:pPr>
          </w:p>
        </w:tc>
      </w:tr>
      <w:tr w14:paraId="0709A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E4F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17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EA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C8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B14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AC2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8A636">
            <w:pPr>
              <w:spacing w:before="0" w:after="0"/>
              <w:ind w:left="135"/>
              <w:jc w:val="left"/>
            </w:pPr>
          </w:p>
        </w:tc>
      </w:tr>
      <w:tr w14:paraId="3BE80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6BD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E13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F85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F9B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22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C2B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8DAC5">
            <w:pPr>
              <w:spacing w:before="0" w:after="0"/>
              <w:ind w:left="135"/>
              <w:jc w:val="left"/>
            </w:pPr>
          </w:p>
        </w:tc>
      </w:tr>
      <w:tr w14:paraId="07C0B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FAF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D13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396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AAA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F8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DCE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AE738">
            <w:pPr>
              <w:spacing w:before="0" w:after="0"/>
              <w:ind w:left="135"/>
              <w:jc w:val="left"/>
            </w:pPr>
          </w:p>
        </w:tc>
      </w:tr>
      <w:tr w14:paraId="046A7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184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B0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BF2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1BE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E47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58F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242C4">
            <w:pPr>
              <w:spacing w:before="0" w:after="0"/>
              <w:ind w:left="135"/>
              <w:jc w:val="left"/>
            </w:pPr>
          </w:p>
        </w:tc>
      </w:tr>
      <w:tr w14:paraId="79C41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81E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D35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CD1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C8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EB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572F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45719">
            <w:pPr>
              <w:spacing w:before="0" w:after="0"/>
              <w:ind w:left="135"/>
              <w:jc w:val="left"/>
            </w:pPr>
          </w:p>
        </w:tc>
      </w:tr>
      <w:tr w14:paraId="7069C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A1C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2E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B5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5B5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D8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D679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3BF98">
            <w:pPr>
              <w:spacing w:before="0" w:after="0"/>
              <w:ind w:left="135"/>
              <w:jc w:val="left"/>
            </w:pPr>
          </w:p>
        </w:tc>
      </w:tr>
      <w:tr w14:paraId="5E984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1BA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36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C88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2AC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BD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7B3A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A2A19">
            <w:pPr>
              <w:spacing w:before="0" w:after="0"/>
              <w:ind w:left="135"/>
              <w:jc w:val="left"/>
            </w:pPr>
          </w:p>
        </w:tc>
      </w:tr>
      <w:tr w14:paraId="69BF8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188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5C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D19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953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667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680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BAC4F">
            <w:pPr>
              <w:spacing w:before="0" w:after="0"/>
              <w:ind w:left="135"/>
              <w:jc w:val="left"/>
            </w:pPr>
          </w:p>
        </w:tc>
      </w:tr>
      <w:tr w14:paraId="221FE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F7A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D1D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A50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828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A0B4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2D66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8F0B7">
            <w:pPr>
              <w:spacing w:before="0" w:after="0"/>
              <w:ind w:left="135"/>
              <w:jc w:val="left"/>
            </w:pPr>
          </w:p>
        </w:tc>
      </w:tr>
      <w:tr w14:paraId="6660C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BB5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23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AF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F3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F0B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580E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241E9">
            <w:pPr>
              <w:spacing w:before="0" w:after="0"/>
              <w:ind w:left="135"/>
              <w:jc w:val="left"/>
            </w:pPr>
          </w:p>
        </w:tc>
      </w:tr>
      <w:tr w14:paraId="7750F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5D9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A0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A4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89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C5F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B76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AE97A">
            <w:pPr>
              <w:spacing w:before="0" w:after="0"/>
              <w:ind w:left="135"/>
              <w:jc w:val="left"/>
            </w:pPr>
          </w:p>
        </w:tc>
      </w:tr>
      <w:tr w14:paraId="6ADD64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609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4BD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9A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F1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05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F8A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07052">
            <w:pPr>
              <w:spacing w:before="0" w:after="0"/>
              <w:ind w:left="135"/>
              <w:jc w:val="left"/>
            </w:pPr>
          </w:p>
        </w:tc>
      </w:tr>
      <w:tr w14:paraId="51F78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BE0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8A9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A60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28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C6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8998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28B52">
            <w:pPr>
              <w:spacing w:before="0" w:after="0"/>
              <w:ind w:left="135"/>
              <w:jc w:val="left"/>
            </w:pPr>
          </w:p>
        </w:tc>
      </w:tr>
      <w:tr w14:paraId="0CC0B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C9F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61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BC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3A4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14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38D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1FACB">
            <w:pPr>
              <w:spacing w:before="0" w:after="0"/>
              <w:ind w:left="135"/>
              <w:jc w:val="left"/>
            </w:pPr>
          </w:p>
        </w:tc>
      </w:tr>
      <w:tr w14:paraId="03161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19D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ED9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E3F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BC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705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CCD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DF2DF">
            <w:pPr>
              <w:spacing w:before="0" w:after="0"/>
              <w:ind w:left="135"/>
              <w:jc w:val="left"/>
            </w:pPr>
          </w:p>
        </w:tc>
      </w:tr>
      <w:tr w14:paraId="112A8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57B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0E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6D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74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1D6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9EA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11AB9">
            <w:pPr>
              <w:spacing w:before="0" w:after="0"/>
              <w:ind w:left="135"/>
              <w:jc w:val="left"/>
            </w:pPr>
          </w:p>
        </w:tc>
      </w:tr>
      <w:tr w14:paraId="1D5CA0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AE1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5F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14C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88E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A8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5A25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FE4E6">
            <w:pPr>
              <w:spacing w:before="0" w:after="0"/>
              <w:ind w:left="135"/>
              <w:jc w:val="left"/>
            </w:pPr>
          </w:p>
        </w:tc>
      </w:tr>
      <w:tr w14:paraId="0A6F1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1B6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230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C28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726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61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ADD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CCE90">
            <w:pPr>
              <w:spacing w:before="0" w:after="0"/>
              <w:ind w:left="135"/>
              <w:jc w:val="left"/>
            </w:pPr>
          </w:p>
        </w:tc>
      </w:tr>
      <w:tr w14:paraId="19A65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93A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AD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585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70D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6BAC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CAA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18315">
            <w:pPr>
              <w:spacing w:before="0" w:after="0"/>
              <w:ind w:left="135"/>
              <w:jc w:val="left"/>
            </w:pPr>
          </w:p>
        </w:tc>
      </w:tr>
      <w:tr w14:paraId="51568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06B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36D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8F9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DC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C3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5AF1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3C241">
            <w:pPr>
              <w:spacing w:before="0" w:after="0"/>
              <w:ind w:left="135"/>
              <w:jc w:val="left"/>
            </w:pPr>
          </w:p>
        </w:tc>
      </w:tr>
      <w:tr w14:paraId="2AE30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38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8D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69D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FF5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D1C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B09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D9CD9">
            <w:pPr>
              <w:spacing w:before="0" w:after="0"/>
              <w:ind w:left="135"/>
              <w:jc w:val="left"/>
            </w:pPr>
          </w:p>
        </w:tc>
      </w:tr>
      <w:tr w14:paraId="3CCA41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F53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FD8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BDB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16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D89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94B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4EF01">
            <w:pPr>
              <w:spacing w:before="0" w:after="0"/>
              <w:ind w:left="135"/>
              <w:jc w:val="left"/>
            </w:pPr>
          </w:p>
        </w:tc>
      </w:tr>
      <w:tr w14:paraId="5E47A0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94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6B0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54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824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95C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D47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82E40">
            <w:pPr>
              <w:spacing w:before="0" w:after="0"/>
              <w:ind w:left="135"/>
              <w:jc w:val="left"/>
            </w:pPr>
          </w:p>
        </w:tc>
      </w:tr>
      <w:tr w14:paraId="337F08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22A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9BA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736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E86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B8214">
            <w:pPr>
              <w:jc w:val="left"/>
            </w:pPr>
          </w:p>
        </w:tc>
      </w:tr>
    </w:tbl>
    <w:p w14:paraId="251A1E22">
      <w:pPr>
        <w:sectPr>
          <w:pgSz w:w="16383" w:h="11906" w:orient="landscape"/>
          <w:cols w:space="720" w:num="1"/>
        </w:sectPr>
      </w:pPr>
    </w:p>
    <w:p w14:paraId="46E936C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4677"/>
        <w:gridCol w:w="1186"/>
        <w:gridCol w:w="1395"/>
        <w:gridCol w:w="1492"/>
        <w:gridCol w:w="1433"/>
        <w:gridCol w:w="1879"/>
      </w:tblGrid>
      <w:tr w14:paraId="7ED64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1E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91115F7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B0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D95770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03F0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B93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9A23023"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9DE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ED6223">
            <w:pPr>
              <w:spacing w:before="0" w:after="0"/>
              <w:ind w:left="135"/>
              <w:jc w:val="left"/>
            </w:pPr>
          </w:p>
        </w:tc>
      </w:tr>
      <w:tr w14:paraId="37E3F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4D823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5C62DD">
            <w:pPr>
              <w:jc w:val="left"/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5EF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89BE7E7"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05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E27FCE8"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32E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42CAA7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211FB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E30745">
            <w:pPr>
              <w:jc w:val="left"/>
            </w:pPr>
          </w:p>
        </w:tc>
      </w:tr>
      <w:tr w14:paraId="0EFB8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0245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F4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FB9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04B4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389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991B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0456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5D9B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A27B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F3F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CE1F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75E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2C93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74BD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C964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57A9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5C4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63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6FAF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8B4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60A2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D2ED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762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B765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B8BE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5F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F8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14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34D2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46B0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378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D081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050C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F3C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EB9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43C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2F9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394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36D4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F593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3B8D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4C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1059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177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D43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9C9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6BD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9870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45D7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776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0D2C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A08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1F6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77B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7D8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976B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5EE3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D1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DCA7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B60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8441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329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509F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BB31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3BF1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2C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E47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63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31B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5E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1B0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2A3F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A31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06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2D26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453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C1B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785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F201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5983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D8D8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EF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B639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CF39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03C2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1F42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3856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B4A1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651F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B5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897F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B78E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A0E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4C1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46E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B3A9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5B4D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F04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C69A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8A0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9B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C21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DCB4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8D68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B24B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86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5F4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AA0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60F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3B19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8FA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1515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280A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B2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9D19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B29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AD3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7562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0354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1D66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2FF1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FD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124B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C4E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C3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B12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80F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BE93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AFB0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44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71A8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7F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4019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DA69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E03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8C10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323B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4D1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BE55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8D5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3A7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C96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0D9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6BEE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F70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D4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7BF9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B57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208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FF09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47C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8BDE9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8C9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5A4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2E6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4EA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EC0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0B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3835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3828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6DE1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14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6C4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84EA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8658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B3D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008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D420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2666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A2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8F7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5E3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BC0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EF52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445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09DBF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BAF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B5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ECC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87FE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CB71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E2B8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BCD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4496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9919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5C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CA8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C6E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AC6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5C8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4BA1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02A7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F3A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AF9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448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A94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25EB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7954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22CC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BC530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510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DE0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9D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68A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4AC5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3EE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DF3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CB45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9F2F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B8E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9946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F249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868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FA12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652A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F271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FF8D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6D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7F9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EB8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06A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7D6A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3272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B79B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8101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AD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3D26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89C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D1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FF45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268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86BB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E60D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49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125C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7418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F199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B9F9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2312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6464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B6E2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5E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E2FE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7549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246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0AAD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63E8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30DB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63E3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6AC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500D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627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BBDD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D45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F040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E91B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7DD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C96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20F8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26C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B00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FA4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CBFF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D507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D6EE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734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89F7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07A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29D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0D0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795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7CC4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B374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5FA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B79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8D9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EFC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B736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A3D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3352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3D6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FE6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D9AD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457E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082A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485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CB8F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FAA7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207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B44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0FB8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DEE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2128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F717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BE0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65BA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D752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ABB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9E81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003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010E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1F4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1BB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0BA6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4441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00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EE1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0D9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325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C9E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A15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2CD1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D65F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72E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4364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55FD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8FC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0966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E729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21AE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37D5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E05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BE0C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7C6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0AE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97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A157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8E967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A76A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1C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C1C9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D84B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BECC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8D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83A2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9D84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3A74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37E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5AA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702F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947B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152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A52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684F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2A84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4B1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6EA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F67B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156C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238B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F6E8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591D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262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09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36E2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5445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CE11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7505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544C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EA4B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FDE6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5C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3DF6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D5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0D6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3F53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7D60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2DF13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D27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C9D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1FC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E6D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9F7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C2D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9CE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8A26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9201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FC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CB46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3281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95E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E8E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1C3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2603F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24A4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CC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CD17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7A3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20FB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26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7BD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7279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33A2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F3A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C916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7A4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9651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B26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12A8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6901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076D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431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C90A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48C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FF1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D20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BFD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894A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9D6A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6C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064A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91B2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4DFC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D124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22C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B285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8256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7F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505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56C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EBB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C7D8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83F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7DD68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6E51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35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08A1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EE9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92E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611F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626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981D8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47BC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52D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16A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4BE1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D2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8884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CD44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4353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5A6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E20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7FFD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0FD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AA2D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132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2B0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33D7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9768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B1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F615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484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802D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783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332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1DC4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FF1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7CB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CA7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392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4791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5135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B92D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C1F9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A5E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34B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F7E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CC5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B3E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F19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D283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67B5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A7F2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D7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C0A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9D2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5D5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FC7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2C6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E379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DC12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F2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BFA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BD11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08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04AC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6F5A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A423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7CC8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A8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83F9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3134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9C2C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43F1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0918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6348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0A9F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EF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9F9E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30A1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095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AA3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600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FC378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BE6F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42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952F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100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C02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B78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1B5A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AB7E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9FE5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B7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716A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2F8A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9F91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49E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6C6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B4D3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9886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C4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3D5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CC6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DF91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F14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4B5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B637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031A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A5B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431B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005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2F64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962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132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4A68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EA16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B3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2B03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19B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C80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ED1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934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2975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02EE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81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3983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1FE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BF19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D93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02A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EB03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C1C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88B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DE3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923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E3D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00C9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9BE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2B36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EF46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13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390D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4E81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28D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F31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80D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C466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5C3E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334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463A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6004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C255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8C52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A1B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457D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6749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6C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C809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63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42A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B7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697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1476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F742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E8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02B7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7860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F9EC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A80B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905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13AB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972E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B7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069C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FA55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5F8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0CA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799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7F4C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5E24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83B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F6C7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FCD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430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83A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CCC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2640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04F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3E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C92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C1F6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1B4E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4D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C19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F2BD9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8A07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6E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739B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7B3E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5CDE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5BA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02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2619F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8A90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F7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31A8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82BA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3B2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C01A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46B2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97A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E2F2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9A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8655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5C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4250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9D1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22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4053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1FF3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B8E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2AE5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9CA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D19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887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9B4C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4EF2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C77A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04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6ED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B201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C88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3D78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5B42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64C0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26B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54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B65C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31AA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874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DFDF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DED8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BEFB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BA00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822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940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51A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FD6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729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CCC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47AD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D79F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F97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A793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275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1CC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01B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E8AE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5690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8F72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FA9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E54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32C5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B21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79A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F17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FE60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2F51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B6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AEA3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A9E4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B7C8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C461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A08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71A6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A148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8E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D7F8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31A5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3F0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774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719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90DA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F639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7E0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FBD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BFC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4057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327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9CF6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E315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1D5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4C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69A8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5752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5885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0EDC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F243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8FA0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B5F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E4E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8401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C1B3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BAB4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F458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B04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AA2E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6FD4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5A5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2251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EEF2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5E24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DFCF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2034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79AB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FFC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A71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3463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C2F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D0F2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D7E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A121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3076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7B94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F8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DB6F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7E0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09E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3155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4B16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368E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1695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A52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9E8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3314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8E0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192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E925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8D1D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9BB8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363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A0B5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97E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CACF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9FD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FFF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881C1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C373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BF8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5D0D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884D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4631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B227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BCB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2A2C6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724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A6E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D58F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C9D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DC9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85F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B89E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080F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2861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B1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5C9A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C08D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B83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812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C7E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3D5F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D6E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68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218F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5A51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178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1C4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5072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39C4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36BB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EE8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F22A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F752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273A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357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2EAD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5518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14DB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CE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C52E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3F9F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E78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30C0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FDFC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6171A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0555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7E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C48A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905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B5A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E816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D5B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6171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0F5D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95F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E17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775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FFF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0E0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6A4B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97D7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E8A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13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3BB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8309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AAC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43EB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302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D649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2708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F7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E64F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758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4AC5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BBF3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6A10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77DE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F69B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115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A617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7666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9D2B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1B38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C94A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CC23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EB82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A07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7633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242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EE6D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6D85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0A7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60DD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86B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148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CB9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E936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929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70FE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6B7B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D652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CB3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42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1038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549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7AE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15A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D63B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AD1E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66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2F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4AFD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B892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852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6B9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D90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B56C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DC43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8F1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15C2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07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738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0668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3000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D55D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B0F5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B70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57C5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F89F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92D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67CF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445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36C98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796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56F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2802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EBF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974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855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387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5D06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7B66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347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A319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92DA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451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0C5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C48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1B96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B35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22A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FFF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C6CD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F87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E7F3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16F1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3842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56DD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BFA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85DF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9461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EAC0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AF6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22C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97A8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4363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FD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5A98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A84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56EE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B5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89F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1045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3B5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53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00A9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CAC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A03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C9CE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FAD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97AC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B58D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F6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4766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859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E2F3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0A36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6382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E8D3A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7675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94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38B9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A28C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9B4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B252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482A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EC8C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CA00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1D4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3BE8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7CE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163A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0CF7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1A6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C16FB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F5ED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882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A67F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6E6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6559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ACE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704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CF25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96E9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397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4E34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DAF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3AE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EA2C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C91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6E143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8BCE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AE6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725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2693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6B7C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31E6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E7A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2B14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14FF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0BC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83D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D51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1E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FBD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214C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EAA5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6F7B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A7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B26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EEED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D346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5733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DF3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73F5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791F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E73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237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0FC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1AF2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13B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BDD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BDD28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C4A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02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C9C7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A224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B83C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5738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7115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D00C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B4C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DB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CCA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66A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B8F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034F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70F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583D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175C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7E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9BBB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48CA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89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EE9F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06BE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F52E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EECC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C8D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2A4D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01D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3D0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AF2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9CF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9FDF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E386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FE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BCFE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40B7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DB7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C48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D08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497C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0F48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4FF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635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7A16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5E8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D41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E24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4A94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8184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03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DB77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F023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68F6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78C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63FA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152C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07A4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A4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F56C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B933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9AB0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2B73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CE80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AA70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CC2D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63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5BBB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0F0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7454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59B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384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7B81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E488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13F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54F3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BEBF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864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B5E7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54C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9FAF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EF4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8D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E254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69D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4895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72B8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B78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B9EC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81B3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8AE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1AC1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A3C4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B5E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252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9E6A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A879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89F0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5B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0DD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9D3C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8487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240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593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4341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1A0A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B4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58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3D56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3452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2FEC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093A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7620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A5B9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4E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466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16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6C34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0258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3E4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D642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E51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092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8800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CE6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98DF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2B06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4362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A3E1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8B94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D1A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EA9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FD64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447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E08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82AC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41FF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5201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AC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Текст-рассуждение. Особенности текстов-рассуждений.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A607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E35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1764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9B0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FF6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1CA3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31D9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7A6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 за курс 2 класса.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1C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B64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5A76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3565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95CA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9BE3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D54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D8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FDC3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53AF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A95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0A30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AD21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716F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5E6F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57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B3A4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13D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3D6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3F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5B9F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D0F0E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5A78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6A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4450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F005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0D1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A71F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414F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DF164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586E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B4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DDFC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912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A4FA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24D5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8E8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D0D0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CC56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5C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AEA2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AA93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A94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A26B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DB9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609DD9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78C8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EB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984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D651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C4E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F877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FF46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CA2A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9A5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E5F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3DF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750A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3700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3A83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78C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4BA7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69A4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90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F3B0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EFA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D63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438B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46DF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6482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1239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ACE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901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051C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8EF1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264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9EE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89B7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A6D3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AE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DB0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E654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326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354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A49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E100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4285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0B3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1F5A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D7A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EF43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076A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3E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4EC7A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CACD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9B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7AC0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88BE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AF89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5F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6AB6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08FC9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AA1D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D4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BF8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9E96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494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C8F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40C3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E9A8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12DE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F7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0E8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3EEE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FFC1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4EA7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FC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66CC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2121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3B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596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E85B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D48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29B8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73A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CBE4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D5F8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A4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1DA5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5EA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F52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038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BB5A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2D4AC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9D15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756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64E8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A9F1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5655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F41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F966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3E4F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533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E3D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979C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A5A1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8337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3EF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2771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FC6D0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67AD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8E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DE8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8918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A9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BB89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B524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1B00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D728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AF1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E078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541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310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608E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ED93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152757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3E95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D9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8FA6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A4D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A268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5710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2EED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5A391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B4A1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8B3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6E09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E6F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AFE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8E4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F01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32A9F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19AE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75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3EDD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D74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65C4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D36F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FD62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resh.edu.ru</w:t>
            </w:r>
          </w:p>
        </w:tc>
      </w:tr>
      <w:tr w14:paraId="74106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529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6DEF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31D6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FE79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6E07E">
            <w:pPr>
              <w:jc w:val="left"/>
            </w:pPr>
          </w:p>
        </w:tc>
      </w:tr>
    </w:tbl>
    <w:p w14:paraId="5D2BDB4D">
      <w:pPr>
        <w:sectPr>
          <w:pgSz w:w="16383" w:h="11906" w:orient="landscape"/>
          <w:cols w:space="720" w:num="1"/>
        </w:sectPr>
      </w:pPr>
    </w:p>
    <w:p w14:paraId="1D379BF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4416"/>
        <w:gridCol w:w="1148"/>
        <w:gridCol w:w="1296"/>
        <w:gridCol w:w="1379"/>
        <w:gridCol w:w="977"/>
        <w:gridCol w:w="2848"/>
      </w:tblGrid>
      <w:tr w14:paraId="3F2C9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FD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0C134DE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B4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2126EA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B75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BF4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A30ABC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F61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80333F">
            <w:pPr>
              <w:spacing w:before="0" w:after="0"/>
              <w:ind w:left="135"/>
              <w:jc w:val="left"/>
            </w:pPr>
          </w:p>
        </w:tc>
      </w:tr>
      <w:tr w14:paraId="746AD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002E5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D0E971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8B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423D0CC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855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7B735D9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68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1D8447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D7E25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60CF7C">
            <w:pPr>
              <w:jc w:val="left"/>
            </w:pPr>
          </w:p>
        </w:tc>
      </w:tr>
      <w:tr w14:paraId="3C579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0E9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8AF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87C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E3C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F30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AB8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1D6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https://m.edsoo.ru/f841ebc8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DE6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C9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64E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D0D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5CD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FE0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81E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04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717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D70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A18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9DE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E3D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F0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AC91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E0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5C7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235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793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250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34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E3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BAFC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D1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5F9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04A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BE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F36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BF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0F3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5A1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8BBD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EC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E94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80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C0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8625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72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D350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A01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FB5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1D2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95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D13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A5C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8A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65F0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D17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B53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3CF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82A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F1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2D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7D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CB3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02F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https://m.edsoo.ru/f84239ca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2A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44D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FEB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804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E13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5A0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10A8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6E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C6B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5978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A7E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8C9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E7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77C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F19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81F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496A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345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7F7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45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0B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48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DF6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D8B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553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27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727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98D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108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E1C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169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49D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69B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CF3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E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CAA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6C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73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4D7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88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8AD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7A3F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59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D44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C76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F2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0BD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CAF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https://m.edsoo.ru/f84248ca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8B6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05B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105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F31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4EC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BF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B31D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D6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707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60F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BF4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577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04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2FF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B2BF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3D6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B02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E1C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6C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342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EF8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98C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78610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31A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B88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8D4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1C0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B52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96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747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5CB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68E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38F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AB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A7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6184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567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C2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01CA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F37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https://m.edsoo.ru/f8426dd2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A7D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3FC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9F9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9F1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993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A6D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F64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FB9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516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2F5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2F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A67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1FB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1D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041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65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B83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351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F29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B31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D9A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A0D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FF8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78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7C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E25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37B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6BE7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895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11A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415A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1D8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https://m.edsoo.ru/f844436e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https://m.edsoo.ru/f8444bfc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013C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514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D2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B34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29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4F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80E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F5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https://m.edsoo.ru/f841f168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BD44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332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34B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9F21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28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63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8FA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EB24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9F1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32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1E8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F8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A3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66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DCCF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03F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4D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F73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2B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E13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7A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B9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C34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CD0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24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96D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C92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FBA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8CB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B7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76B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EA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https://m.edsoo.ru/f841f708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D8B0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26A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A35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61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4A4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7F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E3D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1B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https://m.edsoo.ru/f843157a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2C1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4CD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0B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ACC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48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C6E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D6CE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E0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AC0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6C6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28E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A5D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371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54C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C92E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62DAF">
            <w:pPr>
              <w:spacing w:before="0" w:after="0"/>
              <w:ind w:left="135"/>
              <w:jc w:val="left"/>
            </w:pPr>
          </w:p>
        </w:tc>
      </w:tr>
      <w:tr w14:paraId="5BEA4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D62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E3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5A9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9A0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C25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FB68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2D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https://m.edsoo.ru/f8421468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8FB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8A0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719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6E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245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F7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E3AB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440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https://m.edsoo.ru/f841fb4a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F1B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6EB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05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7A0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E1B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60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48E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50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F2F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8C8E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B6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6EB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E7F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FD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939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55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4D0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B5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C1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C91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71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D1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CB5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859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https://m.edsoo.ru/f84202ac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https://m.edsoo.ru/f8420644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2243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9C3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6C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025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87F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42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0A4B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21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https://m.edsoo.ru/f8423272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DE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CEB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502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B9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BD7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A5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11C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27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3C83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F67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6D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15F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157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E5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F27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3F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D22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B9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667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C6D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FE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45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0CA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B7B6D">
            <w:pPr>
              <w:spacing w:before="0" w:after="0"/>
              <w:ind w:left="135"/>
              <w:jc w:val="left"/>
            </w:pPr>
          </w:p>
        </w:tc>
      </w:tr>
      <w:tr w14:paraId="3A8BE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4BB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970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8F1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9FD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BF3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252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532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A33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7A0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95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500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7C5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BA0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ED6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C6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51A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8CA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35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AB0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A06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FE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0FC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F1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A9F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712F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AD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F79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38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B4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7483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628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https://m.edsoo.ru/f84219d6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0E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C58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71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817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AE7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742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AC20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6B7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519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BE5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331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9C0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01F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48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B1E0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CF4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20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3B2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FE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7F3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E1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0EB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360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0E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7A7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AF4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11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8C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C6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DE4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93C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D13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C5F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73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04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163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77D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B6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AF0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675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8CD8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29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D1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87F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37F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5C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5A3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FA532">
            <w:pPr>
              <w:spacing w:before="0" w:after="0"/>
              <w:ind w:left="135"/>
              <w:jc w:val="left"/>
            </w:pPr>
          </w:p>
        </w:tc>
      </w:tr>
      <w:tr w14:paraId="3D6D3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757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346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6DE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D4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2F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CD59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5D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https://m.edsoo.ru/f8428c7c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4E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1A5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0B0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F4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5C5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71C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25D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F43DE">
            <w:pPr>
              <w:spacing w:before="0" w:after="0"/>
              <w:ind w:left="135"/>
              <w:jc w:val="left"/>
            </w:pPr>
          </w:p>
        </w:tc>
      </w:tr>
      <w:tr w14:paraId="38B415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226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59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014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1CE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A42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5D2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8BBFC">
            <w:pPr>
              <w:spacing w:before="0" w:after="0"/>
              <w:ind w:left="135"/>
              <w:jc w:val="left"/>
            </w:pPr>
          </w:p>
        </w:tc>
      </w:tr>
      <w:tr w14:paraId="67747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5AB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0A2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6E7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A62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DC9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7346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CEA8D">
            <w:pPr>
              <w:spacing w:before="0" w:after="0"/>
              <w:ind w:left="135"/>
              <w:jc w:val="left"/>
            </w:pPr>
          </w:p>
        </w:tc>
      </w:tr>
      <w:tr w14:paraId="67AD25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8A3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7F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83D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9A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E0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5DD2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80A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https://m.edsoo.ru/f842da88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F16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307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746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FF6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A1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9ED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378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410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https://m.edsoo.ru/f842dcb8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D69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381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A96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009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33B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0014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27B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900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https://m.edsoo.ru/f842df92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34A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76B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AC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22C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8A9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945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87F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2B419">
            <w:pPr>
              <w:spacing w:before="0" w:after="0"/>
              <w:ind w:left="135"/>
              <w:jc w:val="left"/>
            </w:pPr>
          </w:p>
        </w:tc>
      </w:tr>
      <w:tr w14:paraId="0A510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97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AEB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FB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BDE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FF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A3F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915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CC6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1DF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3A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E9E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AD7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FD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9016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A3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3A9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492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D3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84D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01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EC5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9E2F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3F9AA">
            <w:pPr>
              <w:spacing w:before="0" w:after="0"/>
              <w:ind w:left="135"/>
              <w:jc w:val="left"/>
            </w:pPr>
          </w:p>
        </w:tc>
      </w:tr>
      <w:tr w14:paraId="13339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A4B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13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D933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BEE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F17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2365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87AED">
            <w:pPr>
              <w:spacing w:before="0" w:after="0"/>
              <w:ind w:left="135"/>
              <w:jc w:val="left"/>
            </w:pPr>
          </w:p>
        </w:tc>
      </w:tr>
      <w:tr w14:paraId="16381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C06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7C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C3CA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D80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D57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14C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1488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https://m.edsoo.ru/f8421c24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E2A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F3E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C3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57E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90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DF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706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B7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https://m.edsoo.ru/f842b42c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9021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A9B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68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B08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0C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F5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8E1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F19FF">
            <w:pPr>
              <w:spacing w:before="0" w:after="0"/>
              <w:ind w:left="135"/>
              <w:jc w:val="left"/>
            </w:pPr>
          </w:p>
        </w:tc>
      </w:tr>
      <w:tr w14:paraId="17263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CE7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8E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7D0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A4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136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321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488F0">
            <w:pPr>
              <w:spacing w:before="0" w:after="0"/>
              <w:ind w:left="135"/>
              <w:jc w:val="left"/>
            </w:pPr>
          </w:p>
        </w:tc>
      </w:tr>
      <w:tr w14:paraId="1CA97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2F1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88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A3A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AA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60A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EC43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EE273">
            <w:pPr>
              <w:spacing w:before="0" w:after="0"/>
              <w:ind w:left="135"/>
              <w:jc w:val="left"/>
            </w:pPr>
          </w:p>
        </w:tc>
      </w:tr>
      <w:tr w14:paraId="37142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0C0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48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6A7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BB1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9E1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80D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EC2DD">
            <w:pPr>
              <w:spacing w:before="0" w:after="0"/>
              <w:ind w:left="135"/>
              <w:jc w:val="left"/>
            </w:pPr>
          </w:p>
        </w:tc>
      </w:tr>
      <w:tr w14:paraId="7A36B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F9D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1F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0C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A1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46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750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C8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AA4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6ED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51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CA0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9A5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CC1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66B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4A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01A3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FA8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BC7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7CB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879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3B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8D0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96491">
            <w:pPr>
              <w:spacing w:before="0" w:after="0"/>
              <w:ind w:left="135"/>
              <w:jc w:val="left"/>
            </w:pPr>
          </w:p>
        </w:tc>
      </w:tr>
      <w:tr w14:paraId="365BC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5C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02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FB4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F0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3DD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A6C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9A5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3E44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01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ACA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589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8F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D5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594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91B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36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3E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5F0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998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C78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B69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181E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09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2D6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0E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CE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473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3B3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A7B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3E4F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F0C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https://m.edsoo.ru/f8424f28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286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C55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26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CF7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879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279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4BB4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999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https://m.edsoo.ru/f8422494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C69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98A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0CB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3F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A3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9C6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02F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8181C">
            <w:pPr>
              <w:spacing w:before="0" w:after="0"/>
              <w:ind w:left="135"/>
              <w:jc w:val="left"/>
            </w:pPr>
          </w:p>
        </w:tc>
      </w:tr>
      <w:tr w14:paraId="7A578E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D4D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675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6DC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BBA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2A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3F15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19328">
            <w:pPr>
              <w:spacing w:before="0" w:after="0"/>
              <w:ind w:left="135"/>
              <w:jc w:val="left"/>
            </w:pPr>
          </w:p>
        </w:tc>
      </w:tr>
      <w:tr w14:paraId="23591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2C0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B45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93B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3A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FD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4B0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3B2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79E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B3B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AC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FF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B3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3F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7BD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E5D7B">
            <w:pPr>
              <w:spacing w:before="0" w:after="0"/>
              <w:ind w:left="135"/>
              <w:jc w:val="left"/>
            </w:pPr>
          </w:p>
        </w:tc>
      </w:tr>
      <w:tr w14:paraId="018DB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ABF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E77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846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FF8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E3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A19F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231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8F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54C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C34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A6A1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E47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45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DF4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1E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60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DDB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D4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663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35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D5F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E2A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F52CC">
            <w:pPr>
              <w:spacing w:before="0" w:after="0"/>
              <w:ind w:left="135"/>
              <w:jc w:val="left"/>
            </w:pPr>
          </w:p>
        </w:tc>
      </w:tr>
      <w:tr w14:paraId="3C21C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FED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14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151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5BF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CB2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24F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B50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https://m.edsoo.ru/f84296c2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9B7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9EC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3DE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1B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0BD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90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BE69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2CC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851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BED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D4E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793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6C6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5E7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7A9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49FEB">
            <w:pPr>
              <w:spacing w:before="0" w:after="0"/>
              <w:ind w:left="135"/>
              <w:jc w:val="left"/>
            </w:pPr>
          </w:p>
        </w:tc>
      </w:tr>
      <w:tr w14:paraId="434FE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7DB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58C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26E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872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FF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3BC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405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F72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D8B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4DC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181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5F9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E7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A78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5059B">
            <w:pPr>
              <w:spacing w:before="0" w:after="0"/>
              <w:ind w:left="135"/>
              <w:jc w:val="left"/>
            </w:pPr>
          </w:p>
        </w:tc>
      </w:tr>
      <w:tr w14:paraId="7ADF3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5E2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7C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AE7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498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AC3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3E72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10C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https://m.edsoo.ru/f8429906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9B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5D6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8E2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C9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516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14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9454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332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https://m.edsoo.ru/f8429cd0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DF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F95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BDF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C41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E5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5DC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B096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6D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https://m.edsoo.ru/f8429adc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89A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16B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789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76D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E99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E5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BF5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38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C5B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67D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2D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5E7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0D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94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667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09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F4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363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E1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E9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11A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ECC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4C71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D6781">
            <w:pPr>
              <w:spacing w:before="0" w:after="0"/>
              <w:ind w:left="135"/>
              <w:jc w:val="left"/>
            </w:pPr>
          </w:p>
        </w:tc>
      </w:tr>
      <w:tr w14:paraId="5EF2F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48F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DD3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FC2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16A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6FC2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7FC9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4BA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https://m.edsoo.ru/f842a23e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089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A65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FD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E95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24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12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DE10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EAC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EF3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61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ED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CD4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AC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63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EDBBA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8E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https://m.edsoo.ru/f842b878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62A2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098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CA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E8C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BE0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57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043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98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5DF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62A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F5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0EC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7F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BC0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E00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91224">
            <w:pPr>
              <w:spacing w:before="0" w:after="0"/>
              <w:ind w:left="135"/>
              <w:jc w:val="left"/>
            </w:pPr>
          </w:p>
        </w:tc>
      </w:tr>
      <w:tr w14:paraId="00393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D37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0E3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6DA5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08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BE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6C2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E0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70E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526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84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880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910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C34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AB7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D6E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9C3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374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2BF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473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43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AE5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53A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F990A">
            <w:pPr>
              <w:spacing w:before="0" w:after="0"/>
              <w:ind w:left="135"/>
              <w:jc w:val="left"/>
            </w:pPr>
          </w:p>
        </w:tc>
      </w:tr>
      <w:tr w14:paraId="4A52F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EEF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52A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63D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DB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5B4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C56B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E4F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01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D81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B8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10E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80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EB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5B8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C60B2">
            <w:pPr>
              <w:spacing w:before="0" w:after="0"/>
              <w:ind w:left="135"/>
              <w:jc w:val="left"/>
            </w:pPr>
          </w:p>
        </w:tc>
      </w:tr>
      <w:tr w14:paraId="171C3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411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F65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00E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C3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A7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4C2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DA3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509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5A5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80C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6B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E6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AD8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0BB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3D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https://m.edsoo.ru/f842c32c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603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D65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B3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E4F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03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BC2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56AB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66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1C0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1C5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BB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359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E5E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123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B61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7D8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86C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3B3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3AA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1E3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10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40C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AA1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BB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https://m.edsoo.ru/f842cb2e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D59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21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E7E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E9D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F5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651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B35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0F0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96B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894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E7F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AA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54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A8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6E1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DEC13">
            <w:pPr>
              <w:spacing w:before="0" w:after="0"/>
              <w:ind w:left="135"/>
              <w:jc w:val="left"/>
            </w:pPr>
          </w:p>
        </w:tc>
      </w:tr>
      <w:tr w14:paraId="3D7FC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555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96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A8D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D2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E2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E16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2F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https://m.edsoo.ru/f842d47a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5B6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BB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BB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88B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4F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D3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CB73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595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AC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52E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86A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FA4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067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C2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24B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DC5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3E0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DC5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82B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A91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32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90F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EF8F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192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https://m.edsoo.ru/f842e56e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62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9B78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DE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CD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751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04E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0C84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68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484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106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70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7B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BD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08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571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35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https://m.edsoo.ru/f842e974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824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006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FD9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0E7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B5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A5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61D9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98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https://m.edsoo.ru/f842e758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6C6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7EB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14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5C5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13E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2A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23D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277BF">
            <w:pPr>
              <w:spacing w:before="0" w:after="0"/>
              <w:ind w:left="135"/>
              <w:jc w:val="left"/>
            </w:pPr>
          </w:p>
        </w:tc>
      </w:tr>
      <w:tr w14:paraId="28322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96B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38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388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F7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A1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271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1B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914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579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A9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46D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222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39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7DA0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8D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5DD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CA3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8B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D01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97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176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31F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532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https://m.edsoo.ru/f842edb6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6BA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C88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473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C72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2E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8C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A952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26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https://m.edsoo.ru/f842f3a6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E19E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E23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016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487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378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1D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2FB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6BA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D1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5C3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4BD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97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20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4506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904B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01435">
            <w:pPr>
              <w:spacing w:before="0" w:after="0"/>
              <w:ind w:left="135"/>
              <w:jc w:val="left"/>
            </w:pPr>
          </w:p>
        </w:tc>
      </w:tr>
      <w:tr w14:paraId="69FC6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A1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88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25E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3B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01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33A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CA429">
            <w:pPr>
              <w:spacing w:before="0" w:after="0"/>
              <w:ind w:left="135"/>
              <w:jc w:val="left"/>
            </w:pPr>
          </w:p>
        </w:tc>
      </w:tr>
      <w:tr w14:paraId="34127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B5E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10F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F53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E2E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07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962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2B195">
            <w:pPr>
              <w:spacing w:before="0" w:after="0"/>
              <w:ind w:left="135"/>
              <w:jc w:val="left"/>
            </w:pPr>
          </w:p>
        </w:tc>
      </w:tr>
      <w:tr w14:paraId="184AB2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AA3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A25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E08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28F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256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74E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B15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https://m.edsoo.ru/f842f6f8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B52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6A6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DD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3E4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77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914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5A83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DB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https://m.edsoo.ru/f842fa4a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15D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69D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AC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4881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6B9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F3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5227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AD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204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E91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2E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E22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5B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7B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853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65A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https://m.edsoo.ru/f8430332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67E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FD0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775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09C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DC7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8E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797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EA5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https://m.edsoo.ru/f8430ff8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58E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DC8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A5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499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F3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681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0385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9D8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8D5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855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65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97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19E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79F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D5A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C6B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https://m.edsoo.ru/f84313a4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3F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779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6E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AEA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988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2E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BBF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D86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A4C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37D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F2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0437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D4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80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8CE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18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8BD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868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B9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D7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DE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4A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663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777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79D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130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B9A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EF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726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CD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5FF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739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840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71A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F9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E20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9C2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55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276D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D1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https://m.edsoo.ru/f843233a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6E0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42D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71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6B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DA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1A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6481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89B1F">
            <w:pPr>
              <w:spacing w:before="0" w:after="0"/>
              <w:ind w:left="135"/>
              <w:jc w:val="left"/>
            </w:pPr>
          </w:p>
        </w:tc>
      </w:tr>
      <w:tr w14:paraId="5FE188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C0D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30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FD5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3A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D14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BB1F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2EE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364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0E9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B4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C30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FB6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95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83B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F0A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416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242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E2E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A59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303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40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3DEE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35F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https://m.edsoo.ru/f84321b4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452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2AE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A9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898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1D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1D1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A33E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9DB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https://m.edsoo.ru/f8431fd4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991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0F0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C39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C5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C9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AAF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CC6A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87A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https://m.edsoo.ru/f8432768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AED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CA6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2C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79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D30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EF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5C6B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14364">
            <w:pPr>
              <w:spacing w:before="0" w:after="0"/>
              <w:ind w:left="135"/>
              <w:jc w:val="left"/>
            </w:pPr>
          </w:p>
        </w:tc>
      </w:tr>
      <w:tr w14:paraId="7D88F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7A1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695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9C2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203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03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E0C1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34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https://m.edsoo.ru/f8432a1a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AC0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C91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AD9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18E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7B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9B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863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F1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494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8FB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07B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1C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2F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017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D2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BC8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92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487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08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90E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952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78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7602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DE1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https://m.edsoo.ru/f8433500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75E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8F4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66E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A15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25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83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BB4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EC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https://m.edsoo.ru/f843337a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B3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C9F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F78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0E1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DE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94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8B2A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07A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https://m.edsoo.ru/f8433e88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CA4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7E5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22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3FC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BD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AA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2AE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500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29B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B9C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DAE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C8C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1C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73B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BBF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EE7B9">
            <w:pPr>
              <w:spacing w:before="0" w:after="0"/>
              <w:ind w:left="135"/>
              <w:jc w:val="left"/>
            </w:pPr>
          </w:p>
        </w:tc>
      </w:tr>
      <w:tr w14:paraId="4076D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3D2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24E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A10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FB9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657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265D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C00F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https://m.edsoo.ru/f843422a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06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1B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60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E0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E54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4DD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DAD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DCF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29E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A3A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CF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24C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33E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27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025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971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6D2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2EC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828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B98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75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50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ED3B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EB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https://m.edsoo.ru/f8433cda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10A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015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23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6C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DDC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AAE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B53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D37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8A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7FE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D1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74F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53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354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360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FF0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https://m.edsoo.ru/f8433af0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892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AA4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92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A6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75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A7B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CAE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4A4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https://m.edsoo.ru/f8434c84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D1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D84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FE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B01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8F9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AF2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3F1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B0A50">
            <w:pPr>
              <w:spacing w:before="0" w:after="0"/>
              <w:ind w:left="135"/>
              <w:jc w:val="left"/>
            </w:pPr>
          </w:p>
        </w:tc>
      </w:tr>
      <w:tr w14:paraId="510AB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9AE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E8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9F5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28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9A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FDC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B23CF">
            <w:pPr>
              <w:spacing w:before="0" w:after="0"/>
              <w:ind w:left="135"/>
              <w:jc w:val="left"/>
            </w:pPr>
          </w:p>
        </w:tc>
      </w:tr>
      <w:tr w14:paraId="366A1D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CC2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50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BD3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1AD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66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159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73F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A4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F88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7DF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5D9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13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067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CC5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AD032">
            <w:pPr>
              <w:spacing w:before="0" w:after="0"/>
              <w:ind w:left="135"/>
              <w:jc w:val="left"/>
            </w:pPr>
          </w:p>
        </w:tc>
      </w:tr>
      <w:tr w14:paraId="1730E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4CF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8F3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7EA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687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D3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0A6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53D15">
            <w:pPr>
              <w:spacing w:before="0" w:after="0"/>
              <w:ind w:left="135"/>
              <w:jc w:val="left"/>
            </w:pPr>
          </w:p>
        </w:tc>
      </w:tr>
      <w:tr w14:paraId="58973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05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13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743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8D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269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2DDF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B0C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745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F19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3A9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12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C4B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86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79B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10A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133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2DF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F7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E55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D06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845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AD7B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C8E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588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99B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8A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00F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54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16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DB1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7DA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B5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B7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41AA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B3A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87B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D0AE5">
            <w:pPr>
              <w:jc w:val="left"/>
            </w:pPr>
          </w:p>
        </w:tc>
      </w:tr>
    </w:tbl>
    <w:p w14:paraId="1DC5A936">
      <w:pPr>
        <w:sectPr>
          <w:pgSz w:w="16383" w:h="11906" w:orient="landscape"/>
          <w:cols w:space="720" w:num="1"/>
        </w:sectPr>
      </w:pPr>
    </w:p>
    <w:p w14:paraId="29541A8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4339"/>
        <w:gridCol w:w="1160"/>
        <w:gridCol w:w="1317"/>
        <w:gridCol w:w="1402"/>
        <w:gridCol w:w="993"/>
        <w:gridCol w:w="2847"/>
      </w:tblGrid>
      <w:tr w14:paraId="5A798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69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30E427F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EC5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1EB04D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62C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A1D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FF071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6DD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E45CB4">
            <w:pPr>
              <w:spacing w:before="0" w:after="0"/>
              <w:ind w:left="135"/>
              <w:jc w:val="left"/>
            </w:pPr>
          </w:p>
        </w:tc>
      </w:tr>
      <w:tr w14:paraId="063D6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2F26E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A414B4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2E3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F829C45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0C8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7A80DF9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6A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C6993B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2EB41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ACEC97">
            <w:pPr>
              <w:jc w:val="left"/>
            </w:pPr>
          </w:p>
        </w:tc>
      </w:tr>
      <w:tr w14:paraId="20911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347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570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8E0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CCD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B43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0B56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97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https://m.edsoo.ru/f8434f36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0DE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CE4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DDE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1E3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2F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266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D0D3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C4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https://m.edsoo.ru/f843565c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7FC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24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DB8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78B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691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DAE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7B5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17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https://m.edsoo.ru/f843565c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C05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4FA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EF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39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D77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0C6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748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76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05E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806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7F5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163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ABE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13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BFD5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E3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0F9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8FC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2C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1BA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66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70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E17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E4AE0">
            <w:pPr>
              <w:spacing w:before="0" w:after="0"/>
              <w:ind w:left="135"/>
              <w:jc w:val="left"/>
            </w:pPr>
          </w:p>
        </w:tc>
      </w:tr>
      <w:tr w14:paraId="0687F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7F7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A63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620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F8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A19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C95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8D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https://m.edsoo.ru/f843585a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https://m.edsoo.ru/f8437a56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707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CD6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0D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FDC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8CC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BAC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6E1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06C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https://m.edsoo.ru/f8443586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32E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639C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26D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641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CE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BFB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A10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5D172">
            <w:pPr>
              <w:spacing w:before="0" w:after="0"/>
              <w:ind w:left="135"/>
              <w:jc w:val="left"/>
            </w:pPr>
          </w:p>
        </w:tc>
      </w:tr>
      <w:tr w14:paraId="1FC1B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E11B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C0F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FB7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830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41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D5D6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8F3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https://m.edsoo.ru/f8443a04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497B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CDC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BCA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A04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0AA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5B8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59CF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3F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4C5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E43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6E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E61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12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58A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91C0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B39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DF7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B7B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2E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95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BB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C55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92C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F73FA">
            <w:pPr>
              <w:spacing w:before="0" w:after="0"/>
              <w:ind w:left="135"/>
              <w:jc w:val="left"/>
            </w:pPr>
          </w:p>
        </w:tc>
      </w:tr>
      <w:tr w14:paraId="19101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52A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95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A88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0E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10B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886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019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https://m.edsoo.ru/f8435c42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691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6D7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1C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3FB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5C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BC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0E68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D63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4972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FBD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0E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0FD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ED0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A6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E1BD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BF7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049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E0F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D5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BF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52E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BC2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7493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A8C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E43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136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C7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01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A80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5DE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045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F1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https://m.edsoo.ru/fa2513de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2C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98E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88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F3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F12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1A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D3F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147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452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405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8A0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B17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FDA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F75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5320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D8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https://m.edsoo.ru/f8441466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8F7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A1B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34F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77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24F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492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AC6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7EB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C8C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46F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5B5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980D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261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FD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ADA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C5A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https://m.edsoo.ru/f8438e60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AF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657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021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CF0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48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B0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BF8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CAD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https://m.edsoo.ru/f8438e60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51CE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BE7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A25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42D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B7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994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086D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5FE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https://m.edsoo.ru/f8439018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207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F3A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63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73C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62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17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DC08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B5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https://m.edsoo.ru/f8427ef8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426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1F3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B3D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3CA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64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CF7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64D5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CDE56">
            <w:pPr>
              <w:spacing w:before="0" w:after="0"/>
              <w:ind w:left="135"/>
              <w:jc w:val="left"/>
            </w:pPr>
          </w:p>
        </w:tc>
      </w:tr>
      <w:tr w14:paraId="4ADF2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A90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8E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C86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D45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53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F52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222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https://m.edsoo.ru/f842809c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F9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0A6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3B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B9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2A7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A7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186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42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https://m.edsoo.ru/f8439018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AF7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50A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212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D43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75B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52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88B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5A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https://m.edsoo.ru/f8445822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2EF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32E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C61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9C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F1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14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FED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C8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https://m.edsoo.ru/f84391a8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CF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6511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7D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62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74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617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B4D8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E78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https://m.edsoo.ru/f84391a8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D59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CD4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85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C3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583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E33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2B2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64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https://m.edsoo.ru/f844436e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DC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4E5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B4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3CD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8A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BD6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F52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22E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https://m.edsoo.ru/f84445f8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1CB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BD6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37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4B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69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9D0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B69B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64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069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53A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039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393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B1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4B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AAEC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F0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https://m.edsoo.ru/f84448dc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E3D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A13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439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EB9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2D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C6F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8D3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AC2D4">
            <w:pPr>
              <w:spacing w:before="0" w:after="0"/>
              <w:ind w:left="135"/>
              <w:jc w:val="left"/>
            </w:pPr>
          </w:p>
        </w:tc>
      </w:tr>
      <w:tr w14:paraId="0BBA5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B44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C42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F81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DA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39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61D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354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99C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5A0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82C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67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069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B8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BC4F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9B5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https://m.edsoo.ru/f8444bfc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CCB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2D5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CD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62B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09B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63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503A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754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F0E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85A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640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23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1E4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964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A8C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23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https://m.edsoo.ru/f84453f4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FA3C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32A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D6D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BA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FF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42B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C075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D44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71FA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C87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FFE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7FA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33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DF4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70B1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25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https://m.edsoo.ru/f84391a8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8D2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A7F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CF4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9F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06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B4C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DE0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BA8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F99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46B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01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28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E3C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413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73FC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44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https://m.edsoo.ru/f8436656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53B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585E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BAE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45C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F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0DA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93E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73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984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A4A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1F8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5F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96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A7D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D26C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9C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https://m.edsoo.ru/f84274ee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BD4F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732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0B1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247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11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B6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71D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D4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https://m.edsoo.ru/f843698a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EF24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6B9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B83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B4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00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D40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376E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16537">
            <w:pPr>
              <w:spacing w:before="0" w:after="0"/>
              <w:ind w:left="135"/>
              <w:jc w:val="left"/>
            </w:pPr>
          </w:p>
        </w:tc>
      </w:tr>
      <w:tr w14:paraId="0D795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3C0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702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D0B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D6C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B4F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178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176AA">
            <w:pPr>
              <w:spacing w:before="0" w:after="0"/>
              <w:ind w:left="135"/>
              <w:jc w:val="left"/>
            </w:pPr>
          </w:p>
        </w:tc>
      </w:tr>
      <w:tr w14:paraId="5E10B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82E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361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D04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C6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89C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AFEB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7E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https://m.edsoo.ru/f8436b10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1E3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66F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A61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468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E8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C2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FF2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5F0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https://m.edsoo.ru/f8436caa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2DD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D5D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F79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BD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E42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D74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1878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A07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https://m.edsoo.ru/f8436ffc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5F8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7F5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14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632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B9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C5C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9A7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A9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https://m.edsoo.ru/f8445a70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79D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1B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6D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79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F88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9A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23C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59A43">
            <w:pPr>
              <w:spacing w:before="0" w:after="0"/>
              <w:ind w:left="135"/>
              <w:jc w:val="left"/>
            </w:pPr>
          </w:p>
        </w:tc>
      </w:tr>
      <w:tr w14:paraId="05359D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257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0AE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34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2FD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E78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11F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D2E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AC1A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5AA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A89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56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3D0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FDA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4EAE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1E1E3">
            <w:pPr>
              <w:spacing w:before="0" w:after="0"/>
              <w:ind w:left="135"/>
              <w:jc w:val="left"/>
            </w:pPr>
          </w:p>
        </w:tc>
      </w:tr>
      <w:tr w14:paraId="6403B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7BE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39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1D4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D4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9B5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E64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4C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https://m.edsoo.ru/f84383ca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AEA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9E9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02E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25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A5A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9A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1B4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36B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https://m.edsoo.ru/f844304a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F03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A94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F5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48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1C3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E0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F4F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A87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903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1EE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1D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8A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BB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CF5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B914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46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https://m.edsoo.ru/f8443298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7AD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C54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C27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3F3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CE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539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1849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4E71F">
            <w:pPr>
              <w:spacing w:before="0" w:after="0"/>
              <w:ind w:left="135"/>
              <w:jc w:val="left"/>
            </w:pPr>
          </w:p>
        </w:tc>
      </w:tr>
      <w:tr w14:paraId="63EBA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319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98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83B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E54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E0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8D7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B08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https://m.edsoo.ru/f8439a86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7FA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675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88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726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AA9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CB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63A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CF6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https://m.edsoo.ru/f8439ff4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546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E3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AF7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CBC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D0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25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C85A1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A7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https://m.edsoo.ru/f8439e64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42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0FD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732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07A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863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E61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1341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8F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https://m.edsoo.ru/f84371d2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CC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28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1AC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1F7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082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142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52D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24D64">
            <w:pPr>
              <w:spacing w:before="0" w:after="0"/>
              <w:ind w:left="135"/>
              <w:jc w:val="left"/>
            </w:pPr>
          </w:p>
        </w:tc>
      </w:tr>
      <w:tr w14:paraId="7BCF9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281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38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491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61E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D9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D60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2B9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https://m.edsoo.ru/f8437344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5B7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193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23E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15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26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C1F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666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53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50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FF4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0E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5C9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0A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6D2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D9E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3D2B5">
            <w:pPr>
              <w:spacing w:before="0" w:after="0"/>
              <w:ind w:left="135"/>
              <w:jc w:val="left"/>
            </w:pPr>
          </w:p>
        </w:tc>
      </w:tr>
      <w:tr w14:paraId="299B62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A0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AF8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C68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24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5F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285C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7A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D1D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815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4F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C58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71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94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828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20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https://m.edsoo.ru/f84371d2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B2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9F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74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00C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D5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AF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A26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FDD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https://m.edsoo.ru/f8437344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DCE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17A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A3B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E2E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F76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539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0FC4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651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8EA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937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2CF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6C6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98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17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F41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728D2">
            <w:pPr>
              <w:spacing w:before="0" w:after="0"/>
              <w:ind w:left="135"/>
              <w:jc w:val="left"/>
            </w:pPr>
          </w:p>
        </w:tc>
      </w:tr>
      <w:tr w14:paraId="28F3E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AE6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4F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D14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63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D65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ADB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5F43D">
            <w:pPr>
              <w:spacing w:before="0" w:after="0"/>
              <w:ind w:left="135"/>
              <w:jc w:val="left"/>
            </w:pPr>
          </w:p>
        </w:tc>
      </w:tr>
      <w:tr w14:paraId="0F2FC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FEA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2E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E1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34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B2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8F1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08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EE9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9D3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D72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F4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4C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C54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F0E6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5D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https://m.edsoo.ru/f843a67a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6E7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AD0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DD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D49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BE8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47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3411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6B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https://m.edsoo.ru/f843a95e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ED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DF6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F9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EA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A33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45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F7C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5A9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https://m.edsoo.ru/f8437768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66F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CED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714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9E1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02F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60A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FA6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75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https://m.edsoo.ru/f8437c72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550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71C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F6B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D11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941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C31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6C5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A5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E17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602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E63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D81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BB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FEE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3E9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BD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https://m.edsoo.ru/f843aabc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EBA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A9D5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F9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DEA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02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579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531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F87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430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07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3A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A81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25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F6D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7E6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D3D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ABB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C9A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060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EE8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2F8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85C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4734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F0E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A50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40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3F6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4C5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D4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959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3A1B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219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319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4D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98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293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DC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9E5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6CF4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C8C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https://m.edsoo.ru/f843ae9a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https://m.edsoo.ru/f843afda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6CB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610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C13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36D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F9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D49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1D2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A67C1">
            <w:pPr>
              <w:spacing w:before="0" w:after="0"/>
              <w:ind w:left="135"/>
              <w:jc w:val="left"/>
            </w:pPr>
          </w:p>
        </w:tc>
      </w:tr>
      <w:tr w14:paraId="64A53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7D0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0D9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B0C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BC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C7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0ED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5D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C8D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550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B17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58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59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6B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84C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64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https://m.edsoo.ru/f8438122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C1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785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874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546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2B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29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70F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19F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https://m.edsoo.ru/f843bc28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3E4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140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3F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955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3A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E92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BA0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52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https://m.edsoo.ru/f843966c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53D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023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574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556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88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1D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747B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CD0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512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985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9A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87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1CD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1953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0D4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3D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https://m.edsoo.ru/f843c7c2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29C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F97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7C8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888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7A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EF7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7D1F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2E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https://m.edsoo.ru/f843b67e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FC8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274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308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C4C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209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568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D501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26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7E1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28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22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996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36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EAB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5EC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6B9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48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788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A21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6B7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FB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EF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197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206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6F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D2C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5C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16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57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0B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20B7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A8C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https://m.edsoo.ru/f843f67a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871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4D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D1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EF4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06A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BDF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170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E7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https://m.edsoo.ru/f8438276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F22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17D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3E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570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57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354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8DC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79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76A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F8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2C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4AB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5AE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96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5138F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B95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https://m.edsoo.ru/f843508a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29C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5A9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AE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1F0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4FB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CED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8FB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6D937">
            <w:pPr>
              <w:spacing w:before="0" w:after="0"/>
              <w:ind w:left="135"/>
              <w:jc w:val="left"/>
            </w:pPr>
          </w:p>
        </w:tc>
      </w:tr>
      <w:tr w14:paraId="22C3B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4A0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82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14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329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1BF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670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92F80">
            <w:pPr>
              <w:spacing w:before="0" w:after="0"/>
              <w:ind w:left="135"/>
              <w:jc w:val="left"/>
            </w:pPr>
          </w:p>
        </w:tc>
      </w:tr>
      <w:tr w14:paraId="52523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63B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14B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16B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6B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78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014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F14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https://m.edsoo.ru/f843cc40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A76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D21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89A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B84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921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13A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770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92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https://m.edsoo.ru/f843cda8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FC3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12A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2F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BAE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79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083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E1D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FA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7A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D83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DB8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6D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BE2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E2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38D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8F1EA">
            <w:pPr>
              <w:spacing w:before="0" w:after="0"/>
              <w:ind w:left="135"/>
              <w:jc w:val="left"/>
            </w:pPr>
          </w:p>
        </w:tc>
      </w:tr>
      <w:tr w14:paraId="56B3C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36F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4A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21E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2B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182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9EE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8F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https://m.edsoo.ru/f843d05a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https://m.edsoo.ru/f843d424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B8D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659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13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DEE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808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0F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6B78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74FA7">
            <w:pPr>
              <w:spacing w:before="0" w:after="0"/>
              <w:ind w:left="135"/>
              <w:jc w:val="left"/>
            </w:pPr>
          </w:p>
        </w:tc>
      </w:tr>
      <w:tr w14:paraId="33A8B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130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92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9B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BF7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D32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0A92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D3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2CD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B9A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9A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101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2EF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FA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B7FB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07C44">
            <w:pPr>
              <w:spacing w:before="0" w:after="0"/>
              <w:ind w:left="135"/>
              <w:jc w:val="left"/>
            </w:pPr>
          </w:p>
        </w:tc>
      </w:tr>
      <w:tr w14:paraId="68320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1B0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71D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1AA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673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7A4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AFE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BD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https://m.edsoo.ru/f843d6f4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EFE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9346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18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C2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03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2A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F7B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532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https://m.edsoo.ru/f843d866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514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5B2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A13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9DC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41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803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779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D6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https://m.edsoo.ru/f843dce4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954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83F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4E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950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3C1B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0D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1449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C4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https://m.edsoo.ru/f843f210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06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DBF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B4F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88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87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C8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BE93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FE469">
            <w:pPr>
              <w:spacing w:before="0" w:after="0"/>
              <w:ind w:left="135"/>
              <w:jc w:val="left"/>
            </w:pPr>
          </w:p>
        </w:tc>
      </w:tr>
      <w:tr w14:paraId="4AD51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4D2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357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7BD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2D0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85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7B80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ACA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https://m.edsoo.ru/f84419e8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1AA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C92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116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17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30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C4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81CD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A66BD">
            <w:pPr>
              <w:spacing w:before="0" w:after="0"/>
              <w:ind w:left="135"/>
              <w:jc w:val="left"/>
            </w:pPr>
          </w:p>
        </w:tc>
      </w:tr>
      <w:tr w14:paraId="5F516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D51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38A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28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846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8F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FBE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79A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425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18B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EC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948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E90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DA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58F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F7D35">
            <w:pPr>
              <w:spacing w:before="0" w:after="0"/>
              <w:ind w:left="135"/>
              <w:jc w:val="left"/>
            </w:pPr>
          </w:p>
        </w:tc>
      </w:tr>
      <w:tr w14:paraId="728DA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71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E2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4A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36A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12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439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BB0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9E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79A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BB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AF0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AA9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238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482A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9B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https://m.edsoo.ru/f8435378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03B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ECB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9D5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34D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40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FA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DD7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C1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https://m.edsoo.ru/f84422b2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A9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C3E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511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BE8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0C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47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503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882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0B1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0C6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EC2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724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AAF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748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4B8F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890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https://m.edsoo.ru/f844168c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138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1AB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E0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9E7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C94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042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67B1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27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https://m.edsoo.ru/f843f7c4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DE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57A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BF8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527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40D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683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7AF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1A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https://m.edsoo.ru/f843f90e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DC5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16A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085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0A2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DA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05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8CF9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FAD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https://m.edsoo.ru/f843fa44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312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AED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59D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211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96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527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D4EE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63460">
            <w:pPr>
              <w:spacing w:before="0" w:after="0"/>
              <w:ind w:left="135"/>
              <w:jc w:val="left"/>
            </w:pPr>
          </w:p>
        </w:tc>
      </w:tr>
      <w:tr w14:paraId="0BAF4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D18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FD8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71A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1F3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DEB8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574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972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https://m.edsoo.ru/f84402f0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55F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FF3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815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5F0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4F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6C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00D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60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7C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F84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EB2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859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39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4E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2B5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A1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https://m.edsoo.ru/f844052a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08B3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08B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A0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D4F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15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861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A77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E370B">
            <w:pPr>
              <w:spacing w:before="0" w:after="0"/>
              <w:ind w:left="135"/>
              <w:jc w:val="left"/>
            </w:pPr>
          </w:p>
        </w:tc>
      </w:tr>
      <w:tr w14:paraId="51D1F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F9B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F08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769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B46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09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DC1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80BB9">
            <w:pPr>
              <w:spacing w:before="0" w:after="0"/>
              <w:ind w:left="135"/>
              <w:jc w:val="left"/>
            </w:pPr>
          </w:p>
        </w:tc>
      </w:tr>
      <w:tr w14:paraId="3ACFB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7C6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E6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AF6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FE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F7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9C1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D3219">
            <w:pPr>
              <w:spacing w:before="0" w:after="0"/>
              <w:ind w:left="135"/>
              <w:jc w:val="left"/>
            </w:pPr>
          </w:p>
        </w:tc>
      </w:tr>
      <w:tr w14:paraId="5259C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16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30D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28F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EA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2A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A52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5FB1B">
            <w:pPr>
              <w:spacing w:before="0" w:after="0"/>
              <w:ind w:left="135"/>
              <w:jc w:val="left"/>
            </w:pPr>
          </w:p>
        </w:tc>
      </w:tr>
      <w:tr w14:paraId="043D2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43B2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5D3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A89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D7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A8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FA27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70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https://m.edsoo.ru/f84410a6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6A00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CBA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BF9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271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AE6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28E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BEE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00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https://m.edsoo.ru/f8440732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340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47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F6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43B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32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3D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D6E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16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B2A6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119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3E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680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E47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684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A784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2D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https://m.edsoo.ru/f8440a2a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E8A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ABF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D4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622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847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8F4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50A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47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https://m.edsoo.ru/f84412f4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9E3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51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0A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8C4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1C2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F2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A82F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E3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773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C76E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3A4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912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205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A02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1E73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BF1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8E4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2C3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502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D7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37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AF5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AFC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39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https://m.edsoo.ru/f84400ac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BF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B90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98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E2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A0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98B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07E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9F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https://m.edsoo.ru/f843db72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DD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285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5FD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087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80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82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A966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2D2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https://m.edsoo.ru/f843bd72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1F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FF3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4CA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8CF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44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C4C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7FEB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4A303">
            <w:pPr>
              <w:spacing w:before="0" w:after="0"/>
              <w:ind w:left="135"/>
              <w:jc w:val="left"/>
            </w:pPr>
          </w:p>
        </w:tc>
      </w:tr>
      <w:tr w14:paraId="68039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1E5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D57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1AE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31D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74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D6A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4AD30">
            <w:pPr>
              <w:spacing w:before="0" w:after="0"/>
              <w:ind w:left="135"/>
              <w:jc w:val="left"/>
            </w:pPr>
          </w:p>
        </w:tc>
      </w:tr>
      <w:tr w14:paraId="35008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45A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0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A2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41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24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896E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65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https://m.edsoo.ru/f844179a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A79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8EC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A0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4F1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1F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622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3A2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00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6D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E2D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FA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25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E1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87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11A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5E9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https://m.edsoo.ru/f8442cb2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71AD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004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00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F93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ED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DBE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D1B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138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https://m.edsoo.ru/fa25110e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407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22E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14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4F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E3E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B8C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5FD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95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https://m.edsoo.ru/f844219a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CF3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584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F83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60E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A74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95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9A4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B0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708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143C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2A6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BB5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1FF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79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A2E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28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https://m.edsoo.ru/f844157e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709B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1B8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57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1CF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98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0BF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490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613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https://m.edsoo.ru/f8436e12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1F5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216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5B8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CAE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D6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82E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6E6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462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0A2B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A58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973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62F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B7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AB92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5AC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0A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18D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4D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C6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777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9CB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CD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9EC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57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https://m.edsoo.ru/f843d9e2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A8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CC4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5C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E1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EC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A89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AB36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D8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https://m.edsoo.ru/f84424ec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0E5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9DBD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66C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5D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4AF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990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767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1F6D2">
            <w:pPr>
              <w:spacing w:before="0" w:after="0"/>
              <w:ind w:left="135"/>
              <w:jc w:val="left"/>
            </w:pPr>
          </w:p>
        </w:tc>
      </w:tr>
      <w:tr w14:paraId="4837EE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0E7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53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655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4A1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33B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C3C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DF8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FA0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1A8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02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6C0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F49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075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C4A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BD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https://m.edsoo.ru/fa251956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AF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5D0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5B0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40B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E30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A0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CDE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D3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https://m.edsoo.ru/f8442a6e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479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784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D56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761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BF7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B7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FC47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8FCBB">
            <w:pPr>
              <w:spacing w:before="0" w:after="0"/>
              <w:ind w:left="135"/>
              <w:jc w:val="left"/>
            </w:pPr>
          </w:p>
        </w:tc>
      </w:tr>
      <w:tr w14:paraId="1159C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C1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6F0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A85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AC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134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9E8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6F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https://m.edsoo.ru/f84423d4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E50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8A3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5A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778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B71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5C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834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4B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https://m.edsoo.ru/f843639a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2A0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724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58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C31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32F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652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2175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D4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CDF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24D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26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114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866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97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FB03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1CC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https://m.edsoo.ru/fa251adc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https://m.edsoo.ru/fa251d48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50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38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C97E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65E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A69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C0518">
            <w:pPr>
              <w:jc w:val="left"/>
            </w:pPr>
          </w:p>
        </w:tc>
      </w:tr>
    </w:tbl>
    <w:p w14:paraId="72F5DEB6">
      <w:pPr>
        <w:sectPr>
          <w:pgSz w:w="16383" w:h="11906" w:orient="landscape"/>
          <w:cols w:space="720" w:num="1"/>
        </w:sectPr>
      </w:pPr>
    </w:p>
    <w:p w14:paraId="4972D365">
      <w:pPr>
        <w:sectPr>
          <w:pgSz w:w="16383" w:h="11906" w:orient="landscape"/>
          <w:cols w:space="720" w:num="1"/>
        </w:sectPr>
      </w:pPr>
      <w:bookmarkStart w:id="22" w:name="block-33074188"/>
    </w:p>
    <w:bookmarkEnd w:id="21"/>
    <w:bookmarkEnd w:id="22"/>
    <w:p w14:paraId="51389464">
      <w:pPr>
        <w:spacing w:before="0" w:after="0"/>
        <w:ind w:left="120"/>
        <w:jc w:val="left"/>
      </w:pPr>
      <w:bookmarkStart w:id="23" w:name="block-33074181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14:paraId="2EF1709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6"/>
        <w:gridCol w:w="1243"/>
        <w:gridCol w:w="1474"/>
        <w:gridCol w:w="1575"/>
        <w:gridCol w:w="1111"/>
        <w:gridCol w:w="1914"/>
      </w:tblGrid>
      <w:tr w14:paraId="7F875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EB4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A273F24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CF9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B48B4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7AD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41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72910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F02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8586D6">
            <w:pPr>
              <w:spacing w:before="0" w:after="0"/>
              <w:ind w:left="135"/>
              <w:jc w:val="left"/>
            </w:pPr>
          </w:p>
        </w:tc>
      </w:tr>
      <w:tr w14:paraId="5878F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57ACC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8ACF5B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88F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7BBBBBD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FA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CB5D6A6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76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BD25E0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4A426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550BE4">
            <w:pPr>
              <w:jc w:val="left"/>
            </w:pPr>
          </w:p>
        </w:tc>
      </w:tr>
      <w:tr w14:paraId="0D372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4BC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EB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F57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D8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53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82E1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A59D3">
            <w:pPr>
              <w:spacing w:before="0" w:after="0"/>
              <w:ind w:left="135"/>
              <w:jc w:val="left"/>
            </w:pPr>
          </w:p>
        </w:tc>
      </w:tr>
      <w:tr w14:paraId="5982D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A1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E5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29D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47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3F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8FB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52041">
            <w:pPr>
              <w:spacing w:before="0" w:after="0"/>
              <w:ind w:left="135"/>
              <w:jc w:val="left"/>
            </w:pPr>
          </w:p>
        </w:tc>
      </w:tr>
      <w:tr w14:paraId="42A34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657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6FB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76E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90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F50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1EF6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CBF07">
            <w:pPr>
              <w:spacing w:before="0" w:after="0"/>
              <w:ind w:left="135"/>
              <w:jc w:val="left"/>
            </w:pPr>
          </w:p>
        </w:tc>
      </w:tr>
      <w:tr w14:paraId="02140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E82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79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A9F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7A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51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C1BB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4888A">
            <w:pPr>
              <w:spacing w:before="0" w:after="0"/>
              <w:ind w:left="135"/>
              <w:jc w:val="left"/>
            </w:pPr>
          </w:p>
        </w:tc>
      </w:tr>
      <w:tr w14:paraId="6DB8C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7113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25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414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236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138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ECBE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BC51D">
            <w:pPr>
              <w:spacing w:before="0" w:after="0"/>
              <w:ind w:left="135"/>
              <w:jc w:val="left"/>
            </w:pPr>
          </w:p>
        </w:tc>
      </w:tr>
      <w:tr w14:paraId="0DCF8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98D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3A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EBE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59A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A8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371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B0B82">
            <w:pPr>
              <w:spacing w:before="0" w:after="0"/>
              <w:ind w:left="135"/>
              <w:jc w:val="left"/>
            </w:pPr>
          </w:p>
        </w:tc>
      </w:tr>
      <w:tr w14:paraId="0E635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2C6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52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CE8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147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6F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5BA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9C51A">
            <w:pPr>
              <w:spacing w:before="0" w:after="0"/>
              <w:ind w:left="135"/>
              <w:jc w:val="left"/>
            </w:pPr>
          </w:p>
        </w:tc>
      </w:tr>
      <w:tr w14:paraId="5E94D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C09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C9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FC1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B3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CE2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188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5D108">
            <w:pPr>
              <w:spacing w:before="0" w:after="0"/>
              <w:ind w:left="135"/>
              <w:jc w:val="left"/>
            </w:pPr>
          </w:p>
        </w:tc>
      </w:tr>
      <w:tr w14:paraId="11A9D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80A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CA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39E6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59B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81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B03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F8F19">
            <w:pPr>
              <w:spacing w:before="0" w:after="0"/>
              <w:ind w:left="135"/>
              <w:jc w:val="left"/>
            </w:pPr>
          </w:p>
        </w:tc>
      </w:tr>
      <w:tr w14:paraId="7257F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A6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C5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CB9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AA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08F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667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C42B8">
            <w:pPr>
              <w:spacing w:before="0" w:after="0"/>
              <w:ind w:left="135"/>
              <w:jc w:val="left"/>
            </w:pPr>
          </w:p>
        </w:tc>
      </w:tr>
      <w:tr w14:paraId="5400FE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57C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88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B40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453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E3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01D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0E146">
            <w:pPr>
              <w:spacing w:before="0" w:after="0"/>
              <w:ind w:left="135"/>
              <w:jc w:val="left"/>
            </w:pPr>
          </w:p>
        </w:tc>
      </w:tr>
      <w:tr w14:paraId="04EE8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147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14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E6D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B2B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506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5ED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C2E29">
            <w:pPr>
              <w:spacing w:before="0" w:after="0"/>
              <w:ind w:left="135"/>
              <w:jc w:val="left"/>
            </w:pPr>
          </w:p>
        </w:tc>
      </w:tr>
      <w:tr w14:paraId="3DE28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500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8C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081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3C2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6D5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2AF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ACA02">
            <w:pPr>
              <w:spacing w:before="0" w:after="0"/>
              <w:ind w:left="135"/>
              <w:jc w:val="left"/>
            </w:pPr>
          </w:p>
        </w:tc>
      </w:tr>
      <w:tr w14:paraId="392E6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41D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60F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617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402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B65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C07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218C1">
            <w:pPr>
              <w:spacing w:before="0" w:after="0"/>
              <w:ind w:left="135"/>
              <w:jc w:val="left"/>
            </w:pPr>
          </w:p>
        </w:tc>
      </w:tr>
      <w:tr w14:paraId="743AD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7B7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EE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123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E5B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13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92E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46274">
            <w:pPr>
              <w:spacing w:before="0" w:after="0"/>
              <w:ind w:left="135"/>
              <w:jc w:val="left"/>
            </w:pPr>
          </w:p>
        </w:tc>
      </w:tr>
      <w:tr w14:paraId="63F3A6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9A5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532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16E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0EE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F3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474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D4913">
            <w:pPr>
              <w:spacing w:before="0" w:after="0"/>
              <w:ind w:left="135"/>
              <w:jc w:val="left"/>
            </w:pPr>
          </w:p>
        </w:tc>
      </w:tr>
      <w:tr w14:paraId="6084C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39A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45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450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300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A2C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5C16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54C0A">
            <w:pPr>
              <w:spacing w:before="0" w:after="0"/>
              <w:ind w:left="135"/>
              <w:jc w:val="left"/>
            </w:pPr>
          </w:p>
        </w:tc>
      </w:tr>
      <w:tr w14:paraId="24CEE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134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41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8EA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76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E9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7728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A3D16">
            <w:pPr>
              <w:spacing w:before="0" w:after="0"/>
              <w:ind w:left="135"/>
              <w:jc w:val="left"/>
            </w:pPr>
          </w:p>
        </w:tc>
      </w:tr>
      <w:tr w14:paraId="1BE14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D38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CB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E3B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61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EC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F045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E1BBC">
            <w:pPr>
              <w:spacing w:before="0" w:after="0"/>
              <w:ind w:left="135"/>
              <w:jc w:val="left"/>
            </w:pPr>
          </w:p>
        </w:tc>
      </w:tr>
      <w:tr w14:paraId="6A5E8D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8AC2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4E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853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01C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249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F49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8D681">
            <w:pPr>
              <w:spacing w:before="0" w:after="0"/>
              <w:ind w:left="135"/>
              <w:jc w:val="left"/>
            </w:pPr>
          </w:p>
        </w:tc>
      </w:tr>
      <w:tr w14:paraId="119FA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402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01C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213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8A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F3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0474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56FBD">
            <w:pPr>
              <w:spacing w:before="0" w:after="0"/>
              <w:ind w:left="135"/>
              <w:jc w:val="left"/>
            </w:pPr>
          </w:p>
        </w:tc>
      </w:tr>
      <w:tr w14:paraId="71B7A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07F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B3D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F45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945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53A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664B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D8509">
            <w:pPr>
              <w:spacing w:before="0" w:after="0"/>
              <w:ind w:left="135"/>
              <w:jc w:val="left"/>
            </w:pPr>
          </w:p>
        </w:tc>
      </w:tr>
      <w:tr w14:paraId="2E3BF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F1B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1F2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218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706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150A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3921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C5397">
            <w:pPr>
              <w:spacing w:before="0" w:after="0"/>
              <w:ind w:left="135"/>
              <w:jc w:val="left"/>
            </w:pPr>
          </w:p>
        </w:tc>
      </w:tr>
      <w:tr w14:paraId="78CB85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D9D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D2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72B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EBF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65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3CCD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891B5">
            <w:pPr>
              <w:spacing w:before="0" w:after="0"/>
              <w:ind w:left="135"/>
              <w:jc w:val="left"/>
            </w:pPr>
          </w:p>
        </w:tc>
      </w:tr>
      <w:tr w14:paraId="040A1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69B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71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35A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EE9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7EF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790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F7A27">
            <w:pPr>
              <w:spacing w:before="0" w:after="0"/>
              <w:ind w:left="135"/>
              <w:jc w:val="left"/>
            </w:pPr>
          </w:p>
        </w:tc>
      </w:tr>
      <w:tr w14:paraId="09543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6F47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57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EA4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B0A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7BE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26C6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63B8B">
            <w:pPr>
              <w:spacing w:before="0" w:after="0"/>
              <w:ind w:left="135"/>
              <w:jc w:val="left"/>
            </w:pPr>
          </w:p>
        </w:tc>
      </w:tr>
      <w:tr w14:paraId="7CEE5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9E1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D1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E8F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5D1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40F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7FD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E58B5">
            <w:pPr>
              <w:spacing w:before="0" w:after="0"/>
              <w:ind w:left="135"/>
              <w:jc w:val="left"/>
            </w:pPr>
          </w:p>
        </w:tc>
      </w:tr>
      <w:tr w14:paraId="62F3F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C77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3AE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B77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73A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C46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AAC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979C8">
            <w:pPr>
              <w:spacing w:before="0" w:after="0"/>
              <w:ind w:left="135"/>
              <w:jc w:val="left"/>
            </w:pPr>
          </w:p>
        </w:tc>
      </w:tr>
      <w:tr w14:paraId="11358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D00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095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ED0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FF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A4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C88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7B3DF">
            <w:pPr>
              <w:spacing w:before="0" w:after="0"/>
              <w:ind w:left="135"/>
              <w:jc w:val="left"/>
            </w:pPr>
          </w:p>
        </w:tc>
      </w:tr>
      <w:tr w14:paraId="7B868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109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92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C49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72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F39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1620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CC04F">
            <w:pPr>
              <w:spacing w:before="0" w:after="0"/>
              <w:ind w:left="135"/>
              <w:jc w:val="left"/>
            </w:pPr>
          </w:p>
        </w:tc>
      </w:tr>
      <w:tr w14:paraId="168CFA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BB9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012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81A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93A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06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441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31B6D">
            <w:pPr>
              <w:spacing w:before="0" w:after="0"/>
              <w:ind w:left="135"/>
              <w:jc w:val="left"/>
            </w:pPr>
          </w:p>
        </w:tc>
      </w:tr>
      <w:tr w14:paraId="3D9F98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AA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69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0B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84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723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F815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6CC09">
            <w:pPr>
              <w:spacing w:before="0" w:after="0"/>
              <w:ind w:left="135"/>
              <w:jc w:val="left"/>
            </w:pPr>
          </w:p>
        </w:tc>
      </w:tr>
      <w:tr w14:paraId="5E0098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7DF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36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52E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7FD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7E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CFB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E4B05">
            <w:pPr>
              <w:spacing w:before="0" w:after="0"/>
              <w:ind w:left="135"/>
              <w:jc w:val="left"/>
            </w:pPr>
          </w:p>
        </w:tc>
      </w:tr>
      <w:tr w14:paraId="09278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D7D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5DB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54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10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515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1BF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09836">
            <w:pPr>
              <w:spacing w:before="0" w:after="0"/>
              <w:ind w:left="135"/>
              <w:jc w:val="left"/>
            </w:pPr>
          </w:p>
        </w:tc>
      </w:tr>
      <w:tr w14:paraId="6B3DC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652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57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D32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33D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2C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D78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0D220">
            <w:pPr>
              <w:spacing w:before="0" w:after="0"/>
              <w:ind w:left="135"/>
              <w:jc w:val="left"/>
            </w:pPr>
          </w:p>
        </w:tc>
      </w:tr>
      <w:tr w14:paraId="62ABEC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69E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0F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CB3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C9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38A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688A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35B2C">
            <w:pPr>
              <w:spacing w:before="0" w:after="0"/>
              <w:ind w:left="135"/>
              <w:jc w:val="left"/>
            </w:pPr>
          </w:p>
        </w:tc>
      </w:tr>
      <w:tr w14:paraId="5B2C6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87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305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09D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26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01D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0F02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36B44">
            <w:pPr>
              <w:spacing w:before="0" w:after="0"/>
              <w:ind w:left="135"/>
              <w:jc w:val="left"/>
            </w:pPr>
          </w:p>
        </w:tc>
      </w:tr>
      <w:tr w14:paraId="3B298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FD8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2C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81A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F9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99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839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72C87">
            <w:pPr>
              <w:spacing w:before="0" w:after="0"/>
              <w:ind w:left="135"/>
              <w:jc w:val="left"/>
            </w:pPr>
          </w:p>
        </w:tc>
      </w:tr>
      <w:tr w14:paraId="2EB26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1A6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97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FBF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FCB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9BD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4FF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C18B0">
            <w:pPr>
              <w:spacing w:before="0" w:after="0"/>
              <w:ind w:left="135"/>
              <w:jc w:val="left"/>
            </w:pPr>
          </w:p>
        </w:tc>
      </w:tr>
      <w:tr w14:paraId="3AE9A4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A3F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FD0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915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D6F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30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F30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C7328">
            <w:pPr>
              <w:spacing w:before="0" w:after="0"/>
              <w:ind w:left="135"/>
              <w:jc w:val="left"/>
            </w:pPr>
          </w:p>
        </w:tc>
      </w:tr>
      <w:tr w14:paraId="4484A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15C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3ED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C0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5FA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7D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CBD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6B03F">
            <w:pPr>
              <w:spacing w:before="0" w:after="0"/>
              <w:ind w:left="135"/>
              <w:jc w:val="left"/>
            </w:pPr>
          </w:p>
        </w:tc>
      </w:tr>
      <w:tr w14:paraId="10E88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E7D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C1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5E5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F2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309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5807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529E1">
            <w:pPr>
              <w:spacing w:before="0" w:after="0"/>
              <w:ind w:left="135"/>
              <w:jc w:val="left"/>
            </w:pPr>
          </w:p>
        </w:tc>
      </w:tr>
      <w:tr w14:paraId="64418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B8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F4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30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CC4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E6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BA16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25319">
            <w:pPr>
              <w:spacing w:before="0" w:after="0"/>
              <w:ind w:left="135"/>
              <w:jc w:val="left"/>
            </w:pPr>
          </w:p>
        </w:tc>
      </w:tr>
      <w:tr w14:paraId="35E5F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344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4A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B17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0D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600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0098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A148ED">
            <w:pPr>
              <w:spacing w:before="0" w:after="0"/>
              <w:ind w:left="135"/>
              <w:jc w:val="left"/>
            </w:pPr>
          </w:p>
        </w:tc>
      </w:tr>
      <w:tr w14:paraId="7254E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8FF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A1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E16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07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F21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465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F28A7">
            <w:pPr>
              <w:spacing w:before="0" w:after="0"/>
              <w:ind w:left="135"/>
              <w:jc w:val="left"/>
            </w:pPr>
          </w:p>
        </w:tc>
      </w:tr>
      <w:tr w14:paraId="7E5C0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0A1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37D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6A2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624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606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473F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BA544">
            <w:pPr>
              <w:spacing w:before="0" w:after="0"/>
              <w:ind w:left="135"/>
              <w:jc w:val="left"/>
            </w:pPr>
          </w:p>
        </w:tc>
      </w:tr>
      <w:tr w14:paraId="5C836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B44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6BC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09E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04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E9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F68D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CD153">
            <w:pPr>
              <w:spacing w:before="0" w:after="0"/>
              <w:ind w:left="135"/>
              <w:jc w:val="left"/>
            </w:pPr>
          </w:p>
        </w:tc>
      </w:tr>
      <w:tr w14:paraId="1118A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507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31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4A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1E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E2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DF60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70DCD">
            <w:pPr>
              <w:spacing w:before="0" w:after="0"/>
              <w:ind w:left="135"/>
              <w:jc w:val="left"/>
            </w:pPr>
          </w:p>
        </w:tc>
      </w:tr>
      <w:tr w14:paraId="6D363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5BE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728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6AA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171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F0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9B9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2D3F7">
            <w:pPr>
              <w:spacing w:before="0" w:after="0"/>
              <w:ind w:left="135"/>
              <w:jc w:val="left"/>
            </w:pPr>
          </w:p>
        </w:tc>
      </w:tr>
      <w:tr w14:paraId="39C9F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3BF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6D0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784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ED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EB0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B102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B9B4B">
            <w:pPr>
              <w:spacing w:before="0" w:after="0"/>
              <w:ind w:left="135"/>
              <w:jc w:val="left"/>
            </w:pPr>
          </w:p>
        </w:tc>
      </w:tr>
      <w:tr w14:paraId="232DF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D1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A58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22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09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A4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866D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6E99E">
            <w:pPr>
              <w:spacing w:before="0" w:after="0"/>
              <w:ind w:left="135"/>
              <w:jc w:val="left"/>
            </w:pPr>
          </w:p>
        </w:tc>
      </w:tr>
      <w:tr w14:paraId="751CD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7A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DE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38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324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639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91A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B2327">
            <w:pPr>
              <w:spacing w:before="0" w:after="0"/>
              <w:ind w:left="135"/>
              <w:jc w:val="left"/>
            </w:pPr>
          </w:p>
        </w:tc>
      </w:tr>
      <w:tr w14:paraId="57D18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B8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ED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B0E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035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128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3AF8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59D22">
            <w:pPr>
              <w:spacing w:before="0" w:after="0"/>
              <w:ind w:left="135"/>
              <w:jc w:val="left"/>
            </w:pPr>
          </w:p>
        </w:tc>
      </w:tr>
      <w:tr w14:paraId="618B2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B89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07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E3E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02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E58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43A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64D6C">
            <w:pPr>
              <w:spacing w:before="0" w:after="0"/>
              <w:ind w:left="135"/>
              <w:jc w:val="left"/>
            </w:pPr>
          </w:p>
        </w:tc>
      </w:tr>
      <w:tr w14:paraId="328F6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6F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9E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E4D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24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31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46F3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560CD">
            <w:pPr>
              <w:spacing w:before="0" w:after="0"/>
              <w:ind w:left="135"/>
              <w:jc w:val="left"/>
            </w:pPr>
          </w:p>
        </w:tc>
      </w:tr>
      <w:tr w14:paraId="5B69D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284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BB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35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CAE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B8D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0A6A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6B45F">
            <w:pPr>
              <w:spacing w:before="0" w:after="0"/>
              <w:ind w:left="135"/>
              <w:jc w:val="left"/>
            </w:pPr>
          </w:p>
        </w:tc>
      </w:tr>
      <w:tr w14:paraId="620E3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B8D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1FB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A24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1B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AF0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424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5DE11">
            <w:pPr>
              <w:spacing w:before="0" w:after="0"/>
              <w:ind w:left="135"/>
              <w:jc w:val="left"/>
            </w:pPr>
          </w:p>
        </w:tc>
      </w:tr>
      <w:tr w14:paraId="5EC93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072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A3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2C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C1F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363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43F9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9D222">
            <w:pPr>
              <w:spacing w:before="0" w:after="0"/>
              <w:ind w:left="135"/>
              <w:jc w:val="left"/>
            </w:pPr>
          </w:p>
        </w:tc>
      </w:tr>
      <w:tr w14:paraId="228B3D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4F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1EB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FAB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6B4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BF2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EB53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72695">
            <w:pPr>
              <w:spacing w:before="0" w:after="0"/>
              <w:ind w:left="135"/>
              <w:jc w:val="left"/>
            </w:pPr>
          </w:p>
        </w:tc>
      </w:tr>
      <w:tr w14:paraId="0FFB6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DB2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56C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88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DD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834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44F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6F274">
            <w:pPr>
              <w:spacing w:before="0" w:after="0"/>
              <w:ind w:left="135"/>
              <w:jc w:val="left"/>
            </w:pPr>
          </w:p>
        </w:tc>
      </w:tr>
      <w:tr w14:paraId="2689F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C36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5FF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D78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6F9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7766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2D0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C8A6A">
            <w:pPr>
              <w:spacing w:before="0" w:after="0"/>
              <w:ind w:left="135"/>
              <w:jc w:val="left"/>
            </w:pPr>
          </w:p>
        </w:tc>
      </w:tr>
      <w:tr w14:paraId="05246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D01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98D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2D9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A5A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EB1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B2B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8D4DB">
            <w:pPr>
              <w:spacing w:before="0" w:after="0"/>
              <w:ind w:left="135"/>
              <w:jc w:val="left"/>
            </w:pPr>
          </w:p>
        </w:tc>
      </w:tr>
      <w:tr w14:paraId="5129A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86BB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8A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E8A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BB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000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076B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7DC17">
            <w:pPr>
              <w:spacing w:before="0" w:after="0"/>
              <w:ind w:left="135"/>
              <w:jc w:val="left"/>
            </w:pPr>
          </w:p>
        </w:tc>
      </w:tr>
      <w:tr w14:paraId="18CCDE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7C1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0A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15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C1A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F7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17F2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32892">
            <w:pPr>
              <w:spacing w:before="0" w:after="0"/>
              <w:ind w:left="135"/>
              <w:jc w:val="left"/>
            </w:pPr>
          </w:p>
        </w:tc>
      </w:tr>
      <w:tr w14:paraId="35FAB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075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E3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5F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743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23F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096B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AED73">
            <w:pPr>
              <w:spacing w:before="0" w:after="0"/>
              <w:ind w:left="135"/>
              <w:jc w:val="left"/>
            </w:pPr>
          </w:p>
        </w:tc>
      </w:tr>
      <w:tr w14:paraId="5A509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45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A5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EEE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E9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FF7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2B29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BE0DE">
            <w:pPr>
              <w:spacing w:before="0" w:after="0"/>
              <w:ind w:left="135"/>
              <w:jc w:val="left"/>
            </w:pPr>
          </w:p>
        </w:tc>
      </w:tr>
      <w:tr w14:paraId="19D832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3DE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738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B44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868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53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7D53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0BB05">
            <w:pPr>
              <w:spacing w:before="0" w:after="0"/>
              <w:ind w:left="135"/>
              <w:jc w:val="left"/>
            </w:pPr>
          </w:p>
        </w:tc>
      </w:tr>
      <w:tr w14:paraId="0AF4A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AD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1A5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0D4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831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A8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A89F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A6E50">
            <w:pPr>
              <w:spacing w:before="0" w:after="0"/>
              <w:ind w:left="135"/>
              <w:jc w:val="left"/>
            </w:pPr>
          </w:p>
        </w:tc>
      </w:tr>
      <w:tr w14:paraId="746D9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AFB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895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C0F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F4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884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5C5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9593A">
            <w:pPr>
              <w:spacing w:before="0" w:after="0"/>
              <w:ind w:left="135"/>
              <w:jc w:val="left"/>
            </w:pPr>
          </w:p>
        </w:tc>
      </w:tr>
      <w:tr w14:paraId="46437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97B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19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22C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077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67B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BDAD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7C3A6">
            <w:pPr>
              <w:spacing w:before="0" w:after="0"/>
              <w:ind w:left="135"/>
              <w:jc w:val="left"/>
            </w:pPr>
          </w:p>
        </w:tc>
      </w:tr>
      <w:tr w14:paraId="7EBAC4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783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A9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8A9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DD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B60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EE2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C39AF">
            <w:pPr>
              <w:spacing w:before="0" w:after="0"/>
              <w:ind w:left="135"/>
              <w:jc w:val="left"/>
            </w:pPr>
          </w:p>
        </w:tc>
      </w:tr>
      <w:tr w14:paraId="33BF7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372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913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04F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E11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6C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F421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F6045">
            <w:pPr>
              <w:spacing w:before="0" w:after="0"/>
              <w:ind w:left="135"/>
              <w:jc w:val="left"/>
            </w:pPr>
          </w:p>
        </w:tc>
      </w:tr>
      <w:tr w14:paraId="641BB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693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C8F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B0F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58B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26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1A83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EA0E7">
            <w:pPr>
              <w:spacing w:before="0" w:after="0"/>
              <w:ind w:left="135"/>
              <w:jc w:val="left"/>
            </w:pPr>
          </w:p>
        </w:tc>
      </w:tr>
      <w:tr w14:paraId="7A997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3B9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81D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1CA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96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2D8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94C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BFFD2">
            <w:pPr>
              <w:spacing w:before="0" w:after="0"/>
              <w:ind w:left="135"/>
              <w:jc w:val="left"/>
            </w:pPr>
          </w:p>
        </w:tc>
      </w:tr>
      <w:tr w14:paraId="146E9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2D0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09B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992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F6D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69B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672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C6A11">
            <w:pPr>
              <w:spacing w:before="0" w:after="0"/>
              <w:ind w:left="135"/>
              <w:jc w:val="left"/>
            </w:pPr>
          </w:p>
        </w:tc>
      </w:tr>
      <w:tr w14:paraId="1E0B0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124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F3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9C2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27B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A8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9BC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34C20">
            <w:pPr>
              <w:spacing w:before="0" w:after="0"/>
              <w:ind w:left="135"/>
              <w:jc w:val="left"/>
            </w:pPr>
          </w:p>
        </w:tc>
      </w:tr>
      <w:tr w14:paraId="70EE8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F3B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DD4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0E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CE0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6F0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872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8974E">
            <w:pPr>
              <w:spacing w:before="0" w:after="0"/>
              <w:ind w:left="135"/>
              <w:jc w:val="left"/>
            </w:pPr>
          </w:p>
        </w:tc>
      </w:tr>
      <w:tr w14:paraId="528E3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791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AE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476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8F7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E2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ECC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F338A7">
            <w:pPr>
              <w:spacing w:before="0" w:after="0"/>
              <w:ind w:left="135"/>
              <w:jc w:val="left"/>
            </w:pPr>
          </w:p>
        </w:tc>
      </w:tr>
      <w:tr w14:paraId="02BAF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6F7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10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000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9C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EF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CB9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DE992">
            <w:pPr>
              <w:spacing w:before="0" w:after="0"/>
              <w:ind w:left="135"/>
              <w:jc w:val="left"/>
            </w:pPr>
          </w:p>
        </w:tc>
      </w:tr>
      <w:tr w14:paraId="01FDE9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915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E4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766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36D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0D5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57E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EF7CF">
            <w:pPr>
              <w:spacing w:before="0" w:after="0"/>
              <w:ind w:left="135"/>
              <w:jc w:val="left"/>
            </w:pPr>
          </w:p>
        </w:tc>
      </w:tr>
      <w:tr w14:paraId="19599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7CF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CC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3FB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3B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3F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2D8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7F26E">
            <w:pPr>
              <w:spacing w:before="0" w:after="0"/>
              <w:ind w:left="135"/>
              <w:jc w:val="left"/>
            </w:pPr>
          </w:p>
        </w:tc>
      </w:tr>
      <w:tr w14:paraId="0AD356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D43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4C1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3D2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87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03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50D5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86E38">
            <w:pPr>
              <w:spacing w:before="0" w:after="0"/>
              <w:ind w:left="135"/>
              <w:jc w:val="left"/>
            </w:pPr>
          </w:p>
        </w:tc>
      </w:tr>
      <w:tr w14:paraId="26BB8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9D1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8D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495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A4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B7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C2DB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D1EEF">
            <w:pPr>
              <w:spacing w:before="0" w:after="0"/>
              <w:ind w:left="135"/>
              <w:jc w:val="left"/>
            </w:pPr>
          </w:p>
        </w:tc>
      </w:tr>
      <w:tr w14:paraId="1FEB1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83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881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6BD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BE9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76E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427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B2ED1">
            <w:pPr>
              <w:spacing w:before="0" w:after="0"/>
              <w:ind w:left="135"/>
              <w:jc w:val="left"/>
            </w:pPr>
          </w:p>
        </w:tc>
      </w:tr>
      <w:tr w14:paraId="2823B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972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25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50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73E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DAF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D27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AE151">
            <w:pPr>
              <w:spacing w:before="0" w:after="0"/>
              <w:ind w:left="135"/>
              <w:jc w:val="left"/>
            </w:pPr>
          </w:p>
        </w:tc>
      </w:tr>
      <w:tr w14:paraId="5CCB8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4F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5F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69B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E8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69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A344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E7AD57">
            <w:pPr>
              <w:spacing w:before="0" w:after="0"/>
              <w:ind w:left="135"/>
              <w:jc w:val="left"/>
            </w:pPr>
          </w:p>
        </w:tc>
      </w:tr>
      <w:tr w14:paraId="18933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BB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08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06F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86B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88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095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8CDED">
            <w:pPr>
              <w:spacing w:before="0" w:after="0"/>
              <w:ind w:left="135"/>
              <w:jc w:val="left"/>
            </w:pPr>
          </w:p>
        </w:tc>
      </w:tr>
      <w:tr w14:paraId="493F2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346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529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27B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815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C3E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DD5A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65D37">
            <w:pPr>
              <w:spacing w:before="0" w:after="0"/>
              <w:ind w:left="135"/>
              <w:jc w:val="left"/>
            </w:pPr>
          </w:p>
        </w:tc>
      </w:tr>
      <w:tr w14:paraId="0536B2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234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89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6DA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3BF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1A7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3FC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DF56DF">
            <w:pPr>
              <w:spacing w:before="0" w:after="0"/>
              <w:ind w:left="135"/>
              <w:jc w:val="left"/>
            </w:pPr>
          </w:p>
        </w:tc>
      </w:tr>
      <w:tr w14:paraId="59FE1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CF8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E2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CD3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01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320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A8B9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55652">
            <w:pPr>
              <w:spacing w:before="0" w:after="0"/>
              <w:ind w:left="135"/>
              <w:jc w:val="left"/>
            </w:pPr>
          </w:p>
        </w:tc>
      </w:tr>
      <w:tr w14:paraId="4383C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1648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0B7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56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82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4E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286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68B473">
            <w:pPr>
              <w:spacing w:before="0" w:after="0"/>
              <w:ind w:left="135"/>
              <w:jc w:val="left"/>
            </w:pPr>
          </w:p>
        </w:tc>
      </w:tr>
      <w:tr w14:paraId="6AEDA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427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F1C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0A6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F7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F1E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2115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01F3F">
            <w:pPr>
              <w:spacing w:before="0" w:after="0"/>
              <w:ind w:left="135"/>
              <w:jc w:val="left"/>
            </w:pPr>
          </w:p>
        </w:tc>
      </w:tr>
      <w:tr w14:paraId="76A7F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F90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DD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0B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74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156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A099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33C58">
            <w:pPr>
              <w:spacing w:before="0" w:after="0"/>
              <w:ind w:left="135"/>
              <w:jc w:val="left"/>
            </w:pPr>
          </w:p>
        </w:tc>
      </w:tr>
      <w:tr w14:paraId="6F7BB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A0E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71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1D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59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EB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7B78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2D8BE">
            <w:pPr>
              <w:spacing w:before="0" w:after="0"/>
              <w:ind w:left="135"/>
              <w:jc w:val="left"/>
            </w:pPr>
          </w:p>
        </w:tc>
      </w:tr>
      <w:tr w14:paraId="152FE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CE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0C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6F3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01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7F0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D81FF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61665">
            <w:pPr>
              <w:spacing w:before="0" w:after="0"/>
              <w:ind w:left="135"/>
              <w:jc w:val="left"/>
            </w:pPr>
          </w:p>
        </w:tc>
      </w:tr>
      <w:tr w14:paraId="4AFE8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6C2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8EA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B56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D35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B6D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EA9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A79DD">
            <w:pPr>
              <w:spacing w:before="0" w:after="0"/>
              <w:ind w:left="135"/>
              <w:jc w:val="left"/>
            </w:pPr>
          </w:p>
        </w:tc>
      </w:tr>
      <w:tr w14:paraId="4899F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A79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E62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D6C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5B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48E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8F1A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89CA5">
            <w:pPr>
              <w:spacing w:before="0" w:after="0"/>
              <w:ind w:left="135"/>
              <w:jc w:val="left"/>
            </w:pPr>
          </w:p>
        </w:tc>
      </w:tr>
      <w:tr w14:paraId="715C6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B90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35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07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CC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0A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9FC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FF914">
            <w:pPr>
              <w:spacing w:before="0" w:after="0"/>
              <w:ind w:left="135"/>
              <w:jc w:val="left"/>
            </w:pPr>
          </w:p>
        </w:tc>
      </w:tr>
      <w:tr w14:paraId="401AA4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E33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89C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3D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551F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E9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6CC1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08798">
            <w:pPr>
              <w:spacing w:before="0" w:after="0"/>
              <w:ind w:left="135"/>
              <w:jc w:val="left"/>
            </w:pPr>
          </w:p>
        </w:tc>
      </w:tr>
      <w:tr w14:paraId="44338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275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CDF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A3F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1D0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C75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0BB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0119D">
            <w:pPr>
              <w:spacing w:before="0" w:after="0"/>
              <w:ind w:left="135"/>
              <w:jc w:val="left"/>
            </w:pPr>
          </w:p>
        </w:tc>
      </w:tr>
      <w:tr w14:paraId="6E89F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8C7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920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D6E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AE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E4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16FA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B77FC">
            <w:pPr>
              <w:spacing w:before="0" w:after="0"/>
              <w:ind w:left="135"/>
              <w:jc w:val="left"/>
            </w:pPr>
          </w:p>
        </w:tc>
      </w:tr>
      <w:tr w14:paraId="6D2A7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B44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4B0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14D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A72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29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423E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F0C05">
            <w:pPr>
              <w:spacing w:before="0" w:after="0"/>
              <w:ind w:left="135"/>
              <w:jc w:val="left"/>
            </w:pPr>
          </w:p>
        </w:tc>
      </w:tr>
      <w:tr w14:paraId="3AD49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154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A39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38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ABE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892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5C7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6D18A">
            <w:pPr>
              <w:spacing w:before="0" w:after="0"/>
              <w:ind w:left="135"/>
              <w:jc w:val="left"/>
            </w:pPr>
          </w:p>
        </w:tc>
      </w:tr>
      <w:tr w14:paraId="5E563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32B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C5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57F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67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E7E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C56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DAD88">
            <w:pPr>
              <w:spacing w:before="0" w:after="0"/>
              <w:ind w:left="135"/>
              <w:jc w:val="left"/>
            </w:pPr>
          </w:p>
        </w:tc>
      </w:tr>
      <w:tr w14:paraId="4CCB1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65F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ECE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D8D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2DC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20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DFC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C512F">
            <w:pPr>
              <w:spacing w:before="0" w:after="0"/>
              <w:ind w:left="135"/>
              <w:jc w:val="left"/>
            </w:pPr>
          </w:p>
        </w:tc>
      </w:tr>
      <w:tr w14:paraId="70828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C03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EAF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3AC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45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3B2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C35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4DDA8">
            <w:pPr>
              <w:spacing w:before="0" w:after="0"/>
              <w:ind w:left="135"/>
              <w:jc w:val="left"/>
            </w:pPr>
          </w:p>
        </w:tc>
      </w:tr>
      <w:tr w14:paraId="60B13D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423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65B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0B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2B1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002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8413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79A4E">
            <w:pPr>
              <w:spacing w:before="0" w:after="0"/>
              <w:ind w:left="135"/>
              <w:jc w:val="left"/>
            </w:pPr>
          </w:p>
        </w:tc>
      </w:tr>
      <w:tr w14:paraId="5C980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403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093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A9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BF9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D83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9A9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00DF3">
            <w:pPr>
              <w:spacing w:before="0" w:after="0"/>
              <w:ind w:left="135"/>
              <w:jc w:val="left"/>
            </w:pPr>
          </w:p>
        </w:tc>
      </w:tr>
      <w:tr w14:paraId="30D31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A11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DA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BF8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123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03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7F50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6E661">
            <w:pPr>
              <w:spacing w:before="0" w:after="0"/>
              <w:ind w:left="135"/>
              <w:jc w:val="left"/>
            </w:pPr>
          </w:p>
        </w:tc>
      </w:tr>
      <w:tr w14:paraId="2A711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981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75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E6D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ED1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39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AE94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15B81">
            <w:pPr>
              <w:spacing w:before="0" w:after="0"/>
              <w:ind w:left="135"/>
              <w:jc w:val="left"/>
            </w:pPr>
          </w:p>
        </w:tc>
      </w:tr>
      <w:tr w14:paraId="593053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D7D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5E7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94B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3A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49B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813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02654">
            <w:pPr>
              <w:spacing w:before="0" w:after="0"/>
              <w:ind w:left="135"/>
              <w:jc w:val="left"/>
            </w:pPr>
          </w:p>
        </w:tc>
      </w:tr>
      <w:tr w14:paraId="31232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42E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29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309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7B5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E74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7F1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7ECDD">
            <w:pPr>
              <w:spacing w:before="0" w:after="0"/>
              <w:ind w:left="135"/>
              <w:jc w:val="left"/>
            </w:pPr>
          </w:p>
        </w:tc>
      </w:tr>
      <w:tr w14:paraId="7D89F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471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DC1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59F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43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484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74CE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1710B">
            <w:pPr>
              <w:spacing w:before="0" w:after="0"/>
              <w:ind w:left="135"/>
              <w:jc w:val="left"/>
            </w:pPr>
          </w:p>
        </w:tc>
      </w:tr>
      <w:tr w14:paraId="371D0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6EB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032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719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E8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69E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4AF2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F692F">
            <w:pPr>
              <w:spacing w:before="0" w:after="0"/>
              <w:ind w:left="135"/>
              <w:jc w:val="left"/>
            </w:pPr>
          </w:p>
        </w:tc>
      </w:tr>
      <w:tr w14:paraId="4EC8A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12E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067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681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E7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A2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4ACC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42AB6">
            <w:pPr>
              <w:spacing w:before="0" w:after="0"/>
              <w:ind w:left="135"/>
              <w:jc w:val="left"/>
            </w:pPr>
          </w:p>
        </w:tc>
      </w:tr>
      <w:tr w14:paraId="64A7B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613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9F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B53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221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13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287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7B0B8">
            <w:pPr>
              <w:spacing w:before="0" w:after="0"/>
              <w:ind w:left="135"/>
              <w:jc w:val="left"/>
            </w:pPr>
          </w:p>
        </w:tc>
      </w:tr>
      <w:tr w14:paraId="2764E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1A5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8E0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1B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1B0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0D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DA44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E2C9B">
            <w:pPr>
              <w:spacing w:before="0" w:after="0"/>
              <w:ind w:left="135"/>
              <w:jc w:val="left"/>
            </w:pPr>
          </w:p>
        </w:tc>
      </w:tr>
      <w:tr w14:paraId="486DB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CBA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57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35F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CC0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2E8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1A67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660E1">
            <w:pPr>
              <w:spacing w:before="0" w:after="0"/>
              <w:ind w:left="135"/>
              <w:jc w:val="left"/>
            </w:pPr>
          </w:p>
        </w:tc>
      </w:tr>
      <w:tr w14:paraId="577B3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2C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10D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A3B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E0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1C7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BEC5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2547D">
            <w:pPr>
              <w:spacing w:before="0" w:after="0"/>
              <w:ind w:left="135"/>
              <w:jc w:val="left"/>
            </w:pPr>
          </w:p>
        </w:tc>
      </w:tr>
      <w:tr w14:paraId="034C4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B66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803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23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C4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8FD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BF9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65CEB">
            <w:pPr>
              <w:spacing w:before="0" w:after="0"/>
              <w:ind w:left="135"/>
              <w:jc w:val="left"/>
            </w:pPr>
          </w:p>
        </w:tc>
      </w:tr>
      <w:tr w14:paraId="23AFD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832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5A7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F9B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B36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F85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477F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F1BF1">
            <w:pPr>
              <w:spacing w:before="0" w:after="0"/>
              <w:ind w:left="135"/>
              <w:jc w:val="left"/>
            </w:pPr>
          </w:p>
        </w:tc>
      </w:tr>
      <w:tr w14:paraId="49267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434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FA8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CB0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347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DE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4002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113AC">
            <w:pPr>
              <w:spacing w:before="0" w:after="0"/>
              <w:ind w:left="135"/>
              <w:jc w:val="left"/>
            </w:pPr>
          </w:p>
        </w:tc>
      </w:tr>
      <w:tr w14:paraId="7F7F4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EF1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AD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D1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5F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E58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7F6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9AE59">
            <w:pPr>
              <w:spacing w:before="0" w:after="0"/>
              <w:ind w:left="135"/>
              <w:jc w:val="left"/>
            </w:pPr>
          </w:p>
        </w:tc>
      </w:tr>
      <w:tr w14:paraId="32FA6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41D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C17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CED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65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34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F41F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A8605">
            <w:pPr>
              <w:spacing w:before="0" w:after="0"/>
              <w:ind w:left="135"/>
              <w:jc w:val="left"/>
            </w:pPr>
          </w:p>
        </w:tc>
      </w:tr>
      <w:tr w14:paraId="1FFB6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14C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07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2F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4FC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FB0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7BC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50E16">
            <w:pPr>
              <w:spacing w:before="0" w:after="0"/>
              <w:ind w:left="135"/>
              <w:jc w:val="left"/>
            </w:pPr>
          </w:p>
        </w:tc>
      </w:tr>
      <w:tr w14:paraId="1AC4D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C13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2B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F10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94A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3B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B8D8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B47C6">
            <w:pPr>
              <w:spacing w:before="0" w:after="0"/>
              <w:ind w:left="135"/>
              <w:jc w:val="left"/>
            </w:pPr>
          </w:p>
        </w:tc>
      </w:tr>
      <w:tr w14:paraId="5DF8B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723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547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AA8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4FA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8B9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DDAE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B1011">
            <w:pPr>
              <w:spacing w:before="0" w:after="0"/>
              <w:ind w:left="135"/>
              <w:jc w:val="left"/>
            </w:pPr>
          </w:p>
        </w:tc>
      </w:tr>
      <w:tr w14:paraId="5B9E5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90A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6F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BC5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F9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95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167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73DBF">
            <w:pPr>
              <w:spacing w:before="0" w:after="0"/>
              <w:ind w:left="135"/>
              <w:jc w:val="left"/>
            </w:pPr>
          </w:p>
        </w:tc>
      </w:tr>
      <w:tr w14:paraId="084CF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0BC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C8B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80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A9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C0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4722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C960F">
            <w:pPr>
              <w:spacing w:before="0" w:after="0"/>
              <w:ind w:left="135"/>
              <w:jc w:val="left"/>
            </w:pPr>
          </w:p>
        </w:tc>
      </w:tr>
      <w:tr w14:paraId="3F143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24F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B6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830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E1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E4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F22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F56A2">
            <w:pPr>
              <w:spacing w:before="0" w:after="0"/>
              <w:ind w:left="135"/>
              <w:jc w:val="left"/>
            </w:pPr>
          </w:p>
        </w:tc>
      </w:tr>
      <w:tr w14:paraId="648CD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595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241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C8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C9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2D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6EF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1ED87">
            <w:pPr>
              <w:spacing w:before="0" w:after="0"/>
              <w:ind w:left="135"/>
              <w:jc w:val="left"/>
            </w:pPr>
          </w:p>
        </w:tc>
      </w:tr>
      <w:tr w14:paraId="20660A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0FE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C19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F9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3FF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93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25E9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BA978">
            <w:pPr>
              <w:spacing w:before="0" w:after="0"/>
              <w:ind w:left="135"/>
              <w:jc w:val="left"/>
            </w:pPr>
          </w:p>
        </w:tc>
      </w:tr>
      <w:tr w14:paraId="5D27B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DAE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DC5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D28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D6F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CC7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E3B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103DF">
            <w:pPr>
              <w:spacing w:before="0" w:after="0"/>
              <w:ind w:left="135"/>
              <w:jc w:val="left"/>
            </w:pPr>
          </w:p>
        </w:tc>
      </w:tr>
      <w:tr w14:paraId="3F147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CB7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153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7F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0B9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266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AF95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890BE">
            <w:pPr>
              <w:spacing w:before="0" w:after="0"/>
              <w:ind w:left="135"/>
              <w:jc w:val="left"/>
            </w:pPr>
          </w:p>
        </w:tc>
      </w:tr>
      <w:tr w14:paraId="1CE4C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BE6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8FB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09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A9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8C3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C988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8927C">
            <w:pPr>
              <w:spacing w:before="0" w:after="0"/>
              <w:ind w:left="135"/>
              <w:jc w:val="left"/>
            </w:pPr>
          </w:p>
        </w:tc>
      </w:tr>
      <w:tr w14:paraId="3866B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D3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52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A3A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4C6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0F7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E696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22CE2">
            <w:pPr>
              <w:spacing w:before="0" w:after="0"/>
              <w:ind w:left="135"/>
              <w:jc w:val="left"/>
            </w:pPr>
          </w:p>
        </w:tc>
      </w:tr>
      <w:tr w14:paraId="60999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356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40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B59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351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E35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499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B51CE">
            <w:pPr>
              <w:spacing w:before="0" w:after="0"/>
              <w:ind w:left="135"/>
              <w:jc w:val="left"/>
            </w:pPr>
          </w:p>
        </w:tc>
      </w:tr>
      <w:tr w14:paraId="0AE10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0C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E0E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297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7D0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FDA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83F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271EA">
            <w:pPr>
              <w:spacing w:before="0" w:after="0"/>
              <w:ind w:left="135"/>
              <w:jc w:val="left"/>
            </w:pPr>
          </w:p>
        </w:tc>
      </w:tr>
      <w:tr w14:paraId="219F4E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9666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90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7B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C70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82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B5D1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5B859">
            <w:pPr>
              <w:spacing w:before="0" w:after="0"/>
              <w:ind w:left="135"/>
              <w:jc w:val="left"/>
            </w:pPr>
          </w:p>
        </w:tc>
      </w:tr>
      <w:tr w14:paraId="5F6FD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141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59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027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2E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52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3C58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3DF76">
            <w:pPr>
              <w:spacing w:before="0" w:after="0"/>
              <w:ind w:left="135"/>
              <w:jc w:val="left"/>
            </w:pPr>
          </w:p>
        </w:tc>
      </w:tr>
      <w:tr w14:paraId="3220E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1B4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28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5D7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D20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97E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D26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7C091">
            <w:pPr>
              <w:spacing w:before="0" w:after="0"/>
              <w:ind w:left="135"/>
              <w:jc w:val="left"/>
            </w:pPr>
          </w:p>
        </w:tc>
      </w:tr>
      <w:tr w14:paraId="5E300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64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07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58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06B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0F6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9056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D2883">
            <w:pPr>
              <w:spacing w:before="0" w:after="0"/>
              <w:ind w:left="135"/>
              <w:jc w:val="left"/>
            </w:pPr>
          </w:p>
        </w:tc>
      </w:tr>
      <w:tr w14:paraId="6A43D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BB3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49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942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8D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E1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9390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41D25">
            <w:pPr>
              <w:spacing w:before="0" w:after="0"/>
              <w:ind w:left="135"/>
              <w:jc w:val="left"/>
            </w:pPr>
          </w:p>
        </w:tc>
      </w:tr>
      <w:tr w14:paraId="2636E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091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F5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778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20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E394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6AB0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06797">
            <w:pPr>
              <w:spacing w:before="0" w:after="0"/>
              <w:ind w:left="135"/>
              <w:jc w:val="left"/>
            </w:pPr>
          </w:p>
        </w:tc>
      </w:tr>
      <w:tr w14:paraId="3D513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E3B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4F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70A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F55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56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77CB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C5412">
            <w:pPr>
              <w:spacing w:before="0" w:after="0"/>
              <w:ind w:left="135"/>
              <w:jc w:val="left"/>
            </w:pPr>
          </w:p>
        </w:tc>
      </w:tr>
      <w:tr w14:paraId="1060F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60E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7C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5F8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476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3D8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F21F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8A282">
            <w:pPr>
              <w:spacing w:before="0" w:after="0"/>
              <w:ind w:left="135"/>
              <w:jc w:val="left"/>
            </w:pPr>
          </w:p>
        </w:tc>
      </w:tr>
      <w:tr w14:paraId="4C4B9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039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A7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53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25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066B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D51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86AE8">
            <w:pPr>
              <w:spacing w:before="0" w:after="0"/>
              <w:ind w:left="135"/>
              <w:jc w:val="left"/>
            </w:pPr>
          </w:p>
        </w:tc>
      </w:tr>
      <w:tr w14:paraId="16923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3E5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FC9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6E1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684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C8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8E1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D9F46">
            <w:pPr>
              <w:spacing w:before="0" w:after="0"/>
              <w:ind w:left="135"/>
              <w:jc w:val="left"/>
            </w:pPr>
          </w:p>
        </w:tc>
      </w:tr>
      <w:tr w14:paraId="2AFEC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204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CD9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FA4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D5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88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74F6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CE71D">
            <w:pPr>
              <w:spacing w:before="0" w:after="0"/>
              <w:ind w:left="135"/>
              <w:jc w:val="left"/>
            </w:pPr>
          </w:p>
        </w:tc>
      </w:tr>
      <w:tr w14:paraId="2D7F7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292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C0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BE8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F2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1E1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101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FBBE1">
            <w:pPr>
              <w:spacing w:before="0" w:after="0"/>
              <w:ind w:left="135"/>
              <w:jc w:val="left"/>
            </w:pPr>
          </w:p>
        </w:tc>
      </w:tr>
      <w:tr w14:paraId="11843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D85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4E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A50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B6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EFD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2E3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0D395">
            <w:pPr>
              <w:spacing w:before="0" w:after="0"/>
              <w:ind w:left="135"/>
              <w:jc w:val="left"/>
            </w:pPr>
          </w:p>
        </w:tc>
      </w:tr>
      <w:tr w14:paraId="1ED9F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D77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F01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2E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D4F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37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55EF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4E596">
            <w:pPr>
              <w:spacing w:before="0" w:after="0"/>
              <w:ind w:left="135"/>
              <w:jc w:val="left"/>
            </w:pPr>
          </w:p>
        </w:tc>
      </w:tr>
      <w:tr w14:paraId="5E8F5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4EB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F58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7B0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E6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A89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621B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2346F">
            <w:pPr>
              <w:spacing w:before="0" w:after="0"/>
              <w:ind w:left="135"/>
              <w:jc w:val="left"/>
            </w:pPr>
          </w:p>
        </w:tc>
      </w:tr>
      <w:tr w14:paraId="29FB0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217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6D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C4E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6B5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B93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EA7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26374">
            <w:pPr>
              <w:spacing w:before="0" w:after="0"/>
              <w:ind w:left="135"/>
              <w:jc w:val="left"/>
            </w:pPr>
          </w:p>
        </w:tc>
      </w:tr>
      <w:tr w14:paraId="0A19B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E2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778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ADD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7B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230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53E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F2E7F">
            <w:pPr>
              <w:spacing w:before="0" w:after="0"/>
              <w:ind w:left="135"/>
              <w:jc w:val="left"/>
            </w:pPr>
          </w:p>
        </w:tc>
      </w:tr>
      <w:tr w14:paraId="79B3E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B80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60C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58E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21E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A2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221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539A4">
            <w:pPr>
              <w:spacing w:before="0" w:after="0"/>
              <w:ind w:left="135"/>
              <w:jc w:val="left"/>
            </w:pPr>
          </w:p>
        </w:tc>
      </w:tr>
      <w:tr w14:paraId="3B4C5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9AA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E95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96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EC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017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2B71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611A6">
            <w:pPr>
              <w:spacing w:before="0" w:after="0"/>
              <w:ind w:left="135"/>
              <w:jc w:val="left"/>
            </w:pPr>
          </w:p>
        </w:tc>
      </w:tr>
      <w:tr w14:paraId="0AFD6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07A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DC9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38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E31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37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3488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92808">
            <w:pPr>
              <w:spacing w:before="0" w:after="0"/>
              <w:ind w:left="135"/>
              <w:jc w:val="left"/>
            </w:pPr>
          </w:p>
        </w:tc>
      </w:tr>
      <w:tr w14:paraId="22D90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B95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F01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D11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19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2E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EC5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8B1A0">
            <w:pPr>
              <w:spacing w:before="0" w:after="0"/>
              <w:ind w:left="135"/>
              <w:jc w:val="left"/>
            </w:pPr>
          </w:p>
        </w:tc>
      </w:tr>
      <w:tr w14:paraId="5FBAA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EA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F1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9812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AE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F3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1AF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26058">
            <w:pPr>
              <w:spacing w:before="0" w:after="0"/>
              <w:ind w:left="135"/>
              <w:jc w:val="left"/>
            </w:pPr>
          </w:p>
        </w:tc>
      </w:tr>
      <w:tr w14:paraId="4C050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F6F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D95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9A7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5FF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8B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12E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10447">
            <w:pPr>
              <w:spacing w:before="0" w:after="0"/>
              <w:ind w:left="135"/>
              <w:jc w:val="left"/>
            </w:pPr>
          </w:p>
        </w:tc>
      </w:tr>
      <w:tr w14:paraId="0BFA4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A5E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62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B43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FC5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1B5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ED86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D75DAA">
            <w:pPr>
              <w:spacing w:before="0" w:after="0"/>
              <w:ind w:left="135"/>
              <w:jc w:val="left"/>
            </w:pPr>
          </w:p>
        </w:tc>
      </w:tr>
      <w:tr w14:paraId="41FF43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450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99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CC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EB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77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5164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638ED">
            <w:pPr>
              <w:spacing w:before="0" w:after="0"/>
              <w:ind w:left="135"/>
              <w:jc w:val="left"/>
            </w:pPr>
          </w:p>
        </w:tc>
      </w:tr>
      <w:tr w14:paraId="45F8F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102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372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A6D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D36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BA0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3D91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51403">
            <w:pPr>
              <w:spacing w:before="0" w:after="0"/>
              <w:ind w:left="135"/>
              <w:jc w:val="left"/>
            </w:pPr>
          </w:p>
        </w:tc>
      </w:tr>
      <w:tr w14:paraId="703E8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3D4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F9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401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CD9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6C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4149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21AA3">
            <w:pPr>
              <w:spacing w:before="0" w:after="0"/>
              <w:ind w:left="135"/>
              <w:jc w:val="left"/>
            </w:pPr>
          </w:p>
        </w:tc>
      </w:tr>
      <w:tr w14:paraId="41EB9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BF3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545A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229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F3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37AFE">
            <w:pPr>
              <w:jc w:val="left"/>
            </w:pPr>
          </w:p>
        </w:tc>
      </w:tr>
    </w:tbl>
    <w:p w14:paraId="458519CE">
      <w:pPr>
        <w:sectPr>
          <w:pgSz w:w="16383" w:h="11906" w:orient="landscape"/>
          <w:cols w:space="720" w:num="1"/>
        </w:sectPr>
      </w:pPr>
    </w:p>
    <w:p w14:paraId="09A5955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700"/>
        <w:gridCol w:w="1242"/>
        <w:gridCol w:w="1475"/>
        <w:gridCol w:w="1573"/>
        <w:gridCol w:w="1111"/>
        <w:gridCol w:w="1913"/>
      </w:tblGrid>
      <w:tr w14:paraId="1046F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FC7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8D13812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164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AF2FF5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85B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0E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A9FBF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79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46008D">
            <w:pPr>
              <w:spacing w:before="0" w:after="0"/>
              <w:ind w:left="135"/>
              <w:jc w:val="left"/>
            </w:pPr>
          </w:p>
        </w:tc>
      </w:tr>
      <w:tr w14:paraId="211E0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F4097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877E54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5F8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AA3BCDE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153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696AF01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3C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7EF5EC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40978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50A041">
            <w:pPr>
              <w:jc w:val="left"/>
            </w:pPr>
          </w:p>
        </w:tc>
      </w:tr>
      <w:tr w14:paraId="42D73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3E0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3F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DC3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58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D4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B2584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EE41F">
            <w:pPr>
              <w:spacing w:before="0" w:after="0"/>
              <w:ind w:left="135"/>
              <w:jc w:val="left"/>
            </w:pPr>
          </w:p>
        </w:tc>
      </w:tr>
      <w:tr w14:paraId="432C5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8EA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C2C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2C6A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129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98B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7B23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7AA5A">
            <w:pPr>
              <w:spacing w:before="0" w:after="0"/>
              <w:ind w:left="135"/>
              <w:jc w:val="left"/>
            </w:pPr>
          </w:p>
        </w:tc>
      </w:tr>
      <w:tr w14:paraId="60604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E8F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CA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DB7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8C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72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3AB9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EB95F7">
            <w:pPr>
              <w:spacing w:before="0" w:after="0"/>
              <w:ind w:left="135"/>
              <w:jc w:val="left"/>
            </w:pPr>
          </w:p>
        </w:tc>
      </w:tr>
      <w:tr w14:paraId="386AF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D67F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9FD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66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BD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B6E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7EE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7EA00">
            <w:pPr>
              <w:spacing w:before="0" w:after="0"/>
              <w:ind w:left="135"/>
              <w:jc w:val="left"/>
            </w:pPr>
          </w:p>
        </w:tc>
      </w:tr>
      <w:tr w14:paraId="3205F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E6F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34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8C7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F8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908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189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8674E">
            <w:pPr>
              <w:spacing w:before="0" w:after="0"/>
              <w:ind w:left="135"/>
              <w:jc w:val="left"/>
            </w:pPr>
          </w:p>
        </w:tc>
      </w:tr>
      <w:tr w14:paraId="248B9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B93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58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E9B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B51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BE8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8D4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3FB48">
            <w:pPr>
              <w:spacing w:before="0" w:after="0"/>
              <w:ind w:left="135"/>
              <w:jc w:val="left"/>
            </w:pPr>
          </w:p>
        </w:tc>
      </w:tr>
      <w:tr w14:paraId="08ED5A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0BA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80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AE4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22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70C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FEE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7F685">
            <w:pPr>
              <w:spacing w:before="0" w:after="0"/>
              <w:ind w:left="135"/>
              <w:jc w:val="left"/>
            </w:pPr>
          </w:p>
        </w:tc>
      </w:tr>
      <w:tr w14:paraId="39F48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132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D4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880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B4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652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A083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13A35">
            <w:pPr>
              <w:spacing w:before="0" w:after="0"/>
              <w:ind w:left="135"/>
              <w:jc w:val="left"/>
            </w:pPr>
          </w:p>
        </w:tc>
      </w:tr>
      <w:tr w14:paraId="14139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EB3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1E9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7B4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ACF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8FC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D6C2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529DB">
            <w:pPr>
              <w:spacing w:before="0" w:after="0"/>
              <w:ind w:left="135"/>
              <w:jc w:val="left"/>
            </w:pPr>
          </w:p>
        </w:tc>
      </w:tr>
      <w:tr w14:paraId="11928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0A7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C83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BA2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3E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38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60D3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CDC0D">
            <w:pPr>
              <w:spacing w:before="0" w:after="0"/>
              <w:ind w:left="135"/>
              <w:jc w:val="left"/>
            </w:pPr>
          </w:p>
        </w:tc>
      </w:tr>
      <w:tr w14:paraId="08848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3B9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28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38E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543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E71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869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ACD9C">
            <w:pPr>
              <w:spacing w:before="0" w:after="0"/>
              <w:ind w:left="135"/>
              <w:jc w:val="left"/>
            </w:pPr>
          </w:p>
        </w:tc>
      </w:tr>
      <w:tr w14:paraId="0E309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AA0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05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F3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6A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8B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E27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04150">
            <w:pPr>
              <w:spacing w:before="0" w:after="0"/>
              <w:ind w:left="135"/>
              <w:jc w:val="left"/>
            </w:pPr>
          </w:p>
        </w:tc>
      </w:tr>
      <w:tr w14:paraId="7E7B7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CBD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10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E3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F9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F12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A11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726A5">
            <w:pPr>
              <w:spacing w:before="0" w:after="0"/>
              <w:ind w:left="135"/>
              <w:jc w:val="left"/>
            </w:pPr>
          </w:p>
        </w:tc>
      </w:tr>
      <w:tr w14:paraId="46029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A3F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D85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6A0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558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3BE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4141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8B611">
            <w:pPr>
              <w:spacing w:before="0" w:after="0"/>
              <w:ind w:left="135"/>
              <w:jc w:val="left"/>
            </w:pPr>
          </w:p>
        </w:tc>
      </w:tr>
      <w:tr w14:paraId="7C2D4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61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FE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C1D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6DB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C0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D06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126DD">
            <w:pPr>
              <w:spacing w:before="0" w:after="0"/>
              <w:ind w:left="135"/>
              <w:jc w:val="left"/>
            </w:pPr>
          </w:p>
        </w:tc>
      </w:tr>
      <w:tr w14:paraId="72B8C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99E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F3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501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7F3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453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C145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02484">
            <w:pPr>
              <w:spacing w:before="0" w:after="0"/>
              <w:ind w:left="135"/>
              <w:jc w:val="left"/>
            </w:pPr>
          </w:p>
        </w:tc>
      </w:tr>
      <w:tr w14:paraId="320D4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7BC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58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564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077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DBF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209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7C11">
            <w:pPr>
              <w:spacing w:before="0" w:after="0"/>
              <w:ind w:left="135"/>
              <w:jc w:val="left"/>
            </w:pPr>
          </w:p>
        </w:tc>
      </w:tr>
      <w:tr w14:paraId="3D43D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799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CF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AF5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F2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9D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72F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DE1A6">
            <w:pPr>
              <w:spacing w:before="0" w:after="0"/>
              <w:ind w:left="135"/>
              <w:jc w:val="left"/>
            </w:pPr>
          </w:p>
        </w:tc>
      </w:tr>
      <w:tr w14:paraId="4D44F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F2C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69F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6DC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A69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62C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EB0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793C9">
            <w:pPr>
              <w:spacing w:before="0" w:after="0"/>
              <w:ind w:left="135"/>
              <w:jc w:val="left"/>
            </w:pPr>
          </w:p>
        </w:tc>
      </w:tr>
      <w:tr w14:paraId="04063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93E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E6A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A5F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2A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0A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26C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DB9F6">
            <w:pPr>
              <w:spacing w:before="0" w:after="0"/>
              <w:ind w:left="135"/>
              <w:jc w:val="left"/>
            </w:pPr>
          </w:p>
        </w:tc>
      </w:tr>
      <w:tr w14:paraId="6CCE6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1AA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931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FB8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9D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A12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3C4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BA122">
            <w:pPr>
              <w:spacing w:before="0" w:after="0"/>
              <w:ind w:left="135"/>
              <w:jc w:val="left"/>
            </w:pPr>
          </w:p>
        </w:tc>
      </w:tr>
      <w:tr w14:paraId="23879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D17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D74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EA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27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43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01A1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1A3EC">
            <w:pPr>
              <w:spacing w:before="0" w:after="0"/>
              <w:ind w:left="135"/>
              <w:jc w:val="left"/>
            </w:pPr>
          </w:p>
        </w:tc>
      </w:tr>
      <w:tr w14:paraId="2CADC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47F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8C1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9F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A39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6AF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D4C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4C799">
            <w:pPr>
              <w:spacing w:before="0" w:after="0"/>
              <w:ind w:left="135"/>
              <w:jc w:val="left"/>
            </w:pPr>
          </w:p>
        </w:tc>
      </w:tr>
      <w:tr w14:paraId="066D2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ECB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181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57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CCE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58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C08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330FC">
            <w:pPr>
              <w:spacing w:before="0" w:after="0"/>
              <w:ind w:left="135"/>
              <w:jc w:val="left"/>
            </w:pPr>
          </w:p>
        </w:tc>
      </w:tr>
      <w:tr w14:paraId="6C0A4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1DC5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173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D3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1C6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AD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DE7A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B6374">
            <w:pPr>
              <w:spacing w:before="0" w:after="0"/>
              <w:ind w:left="135"/>
              <w:jc w:val="left"/>
            </w:pPr>
          </w:p>
        </w:tc>
      </w:tr>
      <w:tr w14:paraId="7A7C5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5A0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DA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29A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0C9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A6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91CF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4FC40">
            <w:pPr>
              <w:spacing w:before="0" w:after="0"/>
              <w:ind w:left="135"/>
              <w:jc w:val="left"/>
            </w:pPr>
          </w:p>
        </w:tc>
      </w:tr>
      <w:tr w14:paraId="70278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FE9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81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707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A5A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3CA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6FE0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D8840">
            <w:pPr>
              <w:spacing w:before="0" w:after="0"/>
              <w:ind w:left="135"/>
              <w:jc w:val="left"/>
            </w:pPr>
          </w:p>
        </w:tc>
      </w:tr>
      <w:tr w14:paraId="18895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D0E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A8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8D8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1A0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8F9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54B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11325">
            <w:pPr>
              <w:spacing w:before="0" w:after="0"/>
              <w:ind w:left="135"/>
              <w:jc w:val="left"/>
            </w:pPr>
          </w:p>
        </w:tc>
      </w:tr>
      <w:tr w14:paraId="217D5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8A8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173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E5A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D8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A67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1C66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0F421">
            <w:pPr>
              <w:spacing w:before="0" w:after="0"/>
              <w:ind w:left="135"/>
              <w:jc w:val="left"/>
            </w:pPr>
          </w:p>
        </w:tc>
      </w:tr>
      <w:tr w14:paraId="09F418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AD6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C4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4B24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7EB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67A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96C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544E5">
            <w:pPr>
              <w:spacing w:before="0" w:after="0"/>
              <w:ind w:left="135"/>
              <w:jc w:val="left"/>
            </w:pPr>
          </w:p>
        </w:tc>
      </w:tr>
      <w:tr w14:paraId="276E6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2E6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4FF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320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19C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1D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9A50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C3EF3">
            <w:pPr>
              <w:spacing w:before="0" w:after="0"/>
              <w:ind w:left="135"/>
              <w:jc w:val="left"/>
            </w:pPr>
          </w:p>
        </w:tc>
      </w:tr>
      <w:tr w14:paraId="6EAB8E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92F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B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9CB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D3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FD6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537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D8D217">
            <w:pPr>
              <w:spacing w:before="0" w:after="0"/>
              <w:ind w:left="135"/>
              <w:jc w:val="left"/>
            </w:pPr>
          </w:p>
        </w:tc>
      </w:tr>
      <w:tr w14:paraId="24A89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BAC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28E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92E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447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C7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DEA9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9BC23">
            <w:pPr>
              <w:spacing w:before="0" w:after="0"/>
              <w:ind w:left="135"/>
              <w:jc w:val="left"/>
            </w:pPr>
          </w:p>
        </w:tc>
      </w:tr>
      <w:tr w14:paraId="6EB2F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AD9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FBF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37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DB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3706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A50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B70F9">
            <w:pPr>
              <w:spacing w:before="0" w:after="0"/>
              <w:ind w:left="135"/>
              <w:jc w:val="left"/>
            </w:pPr>
          </w:p>
        </w:tc>
      </w:tr>
      <w:tr w14:paraId="1F349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021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05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25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04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A5B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2B3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96462">
            <w:pPr>
              <w:spacing w:before="0" w:after="0"/>
              <w:ind w:left="135"/>
              <w:jc w:val="left"/>
            </w:pPr>
          </w:p>
        </w:tc>
      </w:tr>
      <w:tr w14:paraId="6E390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7C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C0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074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B81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4D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3ED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F0ADD">
            <w:pPr>
              <w:spacing w:before="0" w:after="0"/>
              <w:ind w:left="135"/>
              <w:jc w:val="left"/>
            </w:pPr>
          </w:p>
        </w:tc>
      </w:tr>
      <w:tr w14:paraId="5E64A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0EB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803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0D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06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65E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8456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F78A8">
            <w:pPr>
              <w:spacing w:before="0" w:after="0"/>
              <w:ind w:left="135"/>
              <w:jc w:val="left"/>
            </w:pPr>
          </w:p>
        </w:tc>
      </w:tr>
      <w:tr w14:paraId="4573D3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C72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2EC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378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558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46C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9AF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3EF85">
            <w:pPr>
              <w:spacing w:before="0" w:after="0"/>
              <w:ind w:left="135"/>
              <w:jc w:val="left"/>
            </w:pPr>
          </w:p>
        </w:tc>
      </w:tr>
      <w:tr w14:paraId="09D25C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520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F4A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AD8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5E0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55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7CF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3B77C">
            <w:pPr>
              <w:spacing w:before="0" w:after="0"/>
              <w:ind w:left="135"/>
              <w:jc w:val="left"/>
            </w:pPr>
          </w:p>
        </w:tc>
      </w:tr>
      <w:tr w14:paraId="16743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53E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F9A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50D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B6A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05B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9F6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7EBF7">
            <w:pPr>
              <w:spacing w:before="0" w:after="0"/>
              <w:ind w:left="135"/>
              <w:jc w:val="left"/>
            </w:pPr>
          </w:p>
        </w:tc>
      </w:tr>
      <w:tr w14:paraId="129D8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F98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44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81D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51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F13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71C4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E33EB">
            <w:pPr>
              <w:spacing w:before="0" w:after="0"/>
              <w:ind w:left="135"/>
              <w:jc w:val="left"/>
            </w:pPr>
          </w:p>
        </w:tc>
      </w:tr>
      <w:tr w14:paraId="4D4C5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D8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810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DC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BA2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60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6843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F7446">
            <w:pPr>
              <w:spacing w:before="0" w:after="0"/>
              <w:ind w:left="135"/>
              <w:jc w:val="left"/>
            </w:pPr>
          </w:p>
        </w:tc>
      </w:tr>
      <w:tr w14:paraId="71940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22D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2C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465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57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56F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13F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D3486">
            <w:pPr>
              <w:spacing w:before="0" w:after="0"/>
              <w:ind w:left="135"/>
              <w:jc w:val="left"/>
            </w:pPr>
          </w:p>
        </w:tc>
      </w:tr>
      <w:tr w14:paraId="00AFD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D43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4C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D5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601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63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126E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14901">
            <w:pPr>
              <w:spacing w:before="0" w:after="0"/>
              <w:ind w:left="135"/>
              <w:jc w:val="left"/>
            </w:pPr>
          </w:p>
        </w:tc>
      </w:tr>
      <w:tr w14:paraId="39F32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62A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B84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51D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D5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83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9EF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8612E">
            <w:pPr>
              <w:spacing w:before="0" w:after="0"/>
              <w:ind w:left="135"/>
              <w:jc w:val="left"/>
            </w:pPr>
          </w:p>
        </w:tc>
      </w:tr>
      <w:tr w14:paraId="62FA7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1B8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E9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58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75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A46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78E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27D2E">
            <w:pPr>
              <w:spacing w:before="0" w:after="0"/>
              <w:ind w:left="135"/>
              <w:jc w:val="left"/>
            </w:pPr>
          </w:p>
        </w:tc>
      </w:tr>
      <w:tr w14:paraId="0C85F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AF2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30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BB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4ED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B7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8A96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7EFB6">
            <w:pPr>
              <w:spacing w:before="0" w:after="0"/>
              <w:ind w:left="135"/>
              <w:jc w:val="left"/>
            </w:pPr>
          </w:p>
        </w:tc>
      </w:tr>
      <w:tr w14:paraId="2699F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BA4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93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7E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E53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BB2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E0DF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235F3">
            <w:pPr>
              <w:spacing w:before="0" w:after="0"/>
              <w:ind w:left="135"/>
              <w:jc w:val="left"/>
            </w:pPr>
          </w:p>
        </w:tc>
      </w:tr>
      <w:tr w14:paraId="4CD7F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6B7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81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4DB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DF7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1263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9A6A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7468D">
            <w:pPr>
              <w:spacing w:before="0" w:after="0"/>
              <w:ind w:left="135"/>
              <w:jc w:val="left"/>
            </w:pPr>
          </w:p>
        </w:tc>
      </w:tr>
      <w:tr w14:paraId="2ABAD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FEF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675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885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33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14B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0D90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0B97B">
            <w:pPr>
              <w:spacing w:before="0" w:after="0"/>
              <w:ind w:left="135"/>
              <w:jc w:val="left"/>
            </w:pPr>
          </w:p>
        </w:tc>
      </w:tr>
      <w:tr w14:paraId="4D6B7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3C8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8C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C6C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30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E8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34B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1BF60">
            <w:pPr>
              <w:spacing w:before="0" w:after="0"/>
              <w:ind w:left="135"/>
              <w:jc w:val="left"/>
            </w:pPr>
          </w:p>
        </w:tc>
      </w:tr>
      <w:tr w14:paraId="273B6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DB0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3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76B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2D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4B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95D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1BED9">
            <w:pPr>
              <w:spacing w:before="0" w:after="0"/>
              <w:ind w:left="135"/>
              <w:jc w:val="left"/>
            </w:pPr>
          </w:p>
        </w:tc>
      </w:tr>
      <w:tr w14:paraId="55441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C16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E7D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ACD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C45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167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49F8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AF7AD">
            <w:pPr>
              <w:spacing w:before="0" w:after="0"/>
              <w:ind w:left="135"/>
              <w:jc w:val="left"/>
            </w:pPr>
          </w:p>
        </w:tc>
      </w:tr>
      <w:tr w14:paraId="0C922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7D4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905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0E1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E2A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FD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20B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0B41E">
            <w:pPr>
              <w:spacing w:before="0" w:after="0"/>
              <w:ind w:left="135"/>
              <w:jc w:val="left"/>
            </w:pPr>
          </w:p>
        </w:tc>
      </w:tr>
      <w:tr w14:paraId="16160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9A6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B8D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736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FF0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498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10B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916CF">
            <w:pPr>
              <w:spacing w:before="0" w:after="0"/>
              <w:ind w:left="135"/>
              <w:jc w:val="left"/>
            </w:pPr>
          </w:p>
        </w:tc>
      </w:tr>
      <w:tr w14:paraId="7E80DB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A14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9E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C82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BE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13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A4CB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A8E86">
            <w:pPr>
              <w:spacing w:before="0" w:after="0"/>
              <w:ind w:left="135"/>
              <w:jc w:val="left"/>
            </w:pPr>
          </w:p>
        </w:tc>
      </w:tr>
      <w:tr w14:paraId="058A49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BD6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B40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CB4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BD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0BC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B9C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DF2EC">
            <w:pPr>
              <w:spacing w:before="0" w:after="0"/>
              <w:ind w:left="135"/>
              <w:jc w:val="left"/>
            </w:pPr>
          </w:p>
        </w:tc>
      </w:tr>
      <w:tr w14:paraId="28BD6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30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7F6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A6A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FDD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E6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F105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A436E">
            <w:pPr>
              <w:spacing w:before="0" w:after="0"/>
              <w:ind w:left="135"/>
              <w:jc w:val="left"/>
            </w:pPr>
          </w:p>
        </w:tc>
      </w:tr>
      <w:tr w14:paraId="08CC9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918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026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D8D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459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A6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1F1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B639B">
            <w:pPr>
              <w:spacing w:before="0" w:after="0"/>
              <w:ind w:left="135"/>
              <w:jc w:val="left"/>
            </w:pPr>
          </w:p>
        </w:tc>
      </w:tr>
      <w:tr w14:paraId="155A9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2E6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E87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C01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BD8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3E4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765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AE9E2">
            <w:pPr>
              <w:spacing w:before="0" w:after="0"/>
              <w:ind w:left="135"/>
              <w:jc w:val="left"/>
            </w:pPr>
          </w:p>
        </w:tc>
      </w:tr>
      <w:tr w14:paraId="2F193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658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CE8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E53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8D2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54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04F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C42FB">
            <w:pPr>
              <w:spacing w:before="0" w:after="0"/>
              <w:ind w:left="135"/>
              <w:jc w:val="left"/>
            </w:pPr>
          </w:p>
        </w:tc>
      </w:tr>
      <w:tr w14:paraId="269DC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DDE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E5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8BA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C3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3A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C6D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61703">
            <w:pPr>
              <w:spacing w:before="0" w:after="0"/>
              <w:ind w:left="135"/>
              <w:jc w:val="left"/>
            </w:pPr>
          </w:p>
        </w:tc>
      </w:tr>
      <w:tr w14:paraId="5FB78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22C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A0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46C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0B5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580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13D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4814A">
            <w:pPr>
              <w:spacing w:before="0" w:after="0"/>
              <w:ind w:left="135"/>
              <w:jc w:val="left"/>
            </w:pPr>
          </w:p>
        </w:tc>
      </w:tr>
      <w:tr w14:paraId="0A763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461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B7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59F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35C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4A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DAB8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7A15C">
            <w:pPr>
              <w:spacing w:before="0" w:after="0"/>
              <w:ind w:left="135"/>
              <w:jc w:val="left"/>
            </w:pPr>
          </w:p>
        </w:tc>
      </w:tr>
      <w:tr w14:paraId="6D04A5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E40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1AA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30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C61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43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3D0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15195">
            <w:pPr>
              <w:spacing w:before="0" w:after="0"/>
              <w:ind w:left="135"/>
              <w:jc w:val="left"/>
            </w:pPr>
          </w:p>
        </w:tc>
      </w:tr>
      <w:tr w14:paraId="2E9FE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BF8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04F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BE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E59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61F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92F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80241">
            <w:pPr>
              <w:spacing w:before="0" w:after="0"/>
              <w:ind w:left="135"/>
              <w:jc w:val="left"/>
            </w:pPr>
          </w:p>
        </w:tc>
      </w:tr>
      <w:tr w14:paraId="2183E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0D5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74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D68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C0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364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332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BDC08">
            <w:pPr>
              <w:spacing w:before="0" w:after="0"/>
              <w:ind w:left="135"/>
              <w:jc w:val="left"/>
            </w:pPr>
          </w:p>
        </w:tc>
      </w:tr>
      <w:tr w14:paraId="11D8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27A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1A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A8B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6C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B2F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CA5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30118">
            <w:pPr>
              <w:spacing w:before="0" w:after="0"/>
              <w:ind w:left="135"/>
              <w:jc w:val="left"/>
            </w:pPr>
          </w:p>
        </w:tc>
      </w:tr>
      <w:tr w14:paraId="53BA2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48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B6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7A6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4A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DA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5B4A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826BB">
            <w:pPr>
              <w:spacing w:before="0" w:after="0"/>
              <w:ind w:left="135"/>
              <w:jc w:val="left"/>
            </w:pPr>
          </w:p>
        </w:tc>
      </w:tr>
      <w:tr w14:paraId="333AD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41A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13E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E90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566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C3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78F4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E92B41">
            <w:pPr>
              <w:spacing w:before="0" w:after="0"/>
              <w:ind w:left="135"/>
              <w:jc w:val="left"/>
            </w:pPr>
          </w:p>
        </w:tc>
      </w:tr>
      <w:tr w14:paraId="46120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27F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FF1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888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940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D58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B576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F90B7">
            <w:pPr>
              <w:spacing w:before="0" w:after="0"/>
              <w:ind w:left="135"/>
              <w:jc w:val="left"/>
            </w:pPr>
          </w:p>
        </w:tc>
      </w:tr>
      <w:tr w14:paraId="0620A1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9BA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EC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703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F2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54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0D6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36043">
            <w:pPr>
              <w:spacing w:before="0" w:after="0"/>
              <w:ind w:left="135"/>
              <w:jc w:val="left"/>
            </w:pPr>
          </w:p>
        </w:tc>
      </w:tr>
      <w:tr w14:paraId="1DD4B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27D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D1E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CEB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06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71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2E88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F44A4">
            <w:pPr>
              <w:spacing w:before="0" w:after="0"/>
              <w:ind w:left="135"/>
              <w:jc w:val="left"/>
            </w:pPr>
          </w:p>
        </w:tc>
      </w:tr>
      <w:tr w14:paraId="3FF8F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2C4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4A2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E9C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E9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404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8E7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505AA">
            <w:pPr>
              <w:spacing w:before="0" w:after="0"/>
              <w:ind w:left="135"/>
              <w:jc w:val="left"/>
            </w:pPr>
          </w:p>
        </w:tc>
      </w:tr>
      <w:tr w14:paraId="786EE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DDB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AE2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3B0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78F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BE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1BF0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E3D30">
            <w:pPr>
              <w:spacing w:before="0" w:after="0"/>
              <w:ind w:left="135"/>
              <w:jc w:val="left"/>
            </w:pPr>
          </w:p>
        </w:tc>
      </w:tr>
      <w:tr w14:paraId="40A54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A42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2E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526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D12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60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924D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A79357">
            <w:pPr>
              <w:spacing w:before="0" w:after="0"/>
              <w:ind w:left="135"/>
              <w:jc w:val="left"/>
            </w:pPr>
          </w:p>
        </w:tc>
      </w:tr>
      <w:tr w14:paraId="66EDC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8C1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4A1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85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BC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C9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70D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17979">
            <w:pPr>
              <w:spacing w:before="0" w:after="0"/>
              <w:ind w:left="135"/>
              <w:jc w:val="left"/>
            </w:pPr>
          </w:p>
        </w:tc>
      </w:tr>
      <w:tr w14:paraId="0B85B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9D7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10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BF2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1E2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00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4B4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3C10E">
            <w:pPr>
              <w:spacing w:before="0" w:after="0"/>
              <w:ind w:left="135"/>
              <w:jc w:val="left"/>
            </w:pPr>
          </w:p>
        </w:tc>
      </w:tr>
      <w:tr w14:paraId="21CB9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A1F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FF9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40E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D47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F0C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78810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8F988">
            <w:pPr>
              <w:spacing w:before="0" w:after="0"/>
              <w:ind w:left="135"/>
              <w:jc w:val="left"/>
            </w:pPr>
          </w:p>
        </w:tc>
      </w:tr>
      <w:tr w14:paraId="43F25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166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D9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849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8DF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762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786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8E234">
            <w:pPr>
              <w:spacing w:before="0" w:after="0"/>
              <w:ind w:left="135"/>
              <w:jc w:val="left"/>
            </w:pPr>
          </w:p>
        </w:tc>
      </w:tr>
      <w:tr w14:paraId="14A18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116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8F2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49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CDA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BA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8EB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DAF8F">
            <w:pPr>
              <w:spacing w:before="0" w:after="0"/>
              <w:ind w:left="135"/>
              <w:jc w:val="left"/>
            </w:pPr>
          </w:p>
        </w:tc>
      </w:tr>
      <w:tr w14:paraId="5A58E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BA4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B1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582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F2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7F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A0D1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445F6">
            <w:pPr>
              <w:spacing w:before="0" w:after="0"/>
              <w:ind w:left="135"/>
              <w:jc w:val="left"/>
            </w:pPr>
          </w:p>
        </w:tc>
      </w:tr>
      <w:tr w14:paraId="5823C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A88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56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1B1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0A3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7DB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63FB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EE017">
            <w:pPr>
              <w:spacing w:before="0" w:after="0"/>
              <w:ind w:left="135"/>
              <w:jc w:val="left"/>
            </w:pPr>
          </w:p>
        </w:tc>
      </w:tr>
      <w:tr w14:paraId="2EFF0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EA1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12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95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5C5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28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EE37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E1035">
            <w:pPr>
              <w:spacing w:before="0" w:after="0"/>
              <w:ind w:left="135"/>
              <w:jc w:val="left"/>
            </w:pPr>
          </w:p>
        </w:tc>
      </w:tr>
      <w:tr w14:paraId="79768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3A4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3E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5C2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82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E2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50A9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50FBF">
            <w:pPr>
              <w:spacing w:before="0" w:after="0"/>
              <w:ind w:left="135"/>
              <w:jc w:val="left"/>
            </w:pPr>
          </w:p>
        </w:tc>
      </w:tr>
      <w:tr w14:paraId="2D3AF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3A1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08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CCC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17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B4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0BC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13CA6">
            <w:pPr>
              <w:spacing w:before="0" w:after="0"/>
              <w:ind w:left="135"/>
              <w:jc w:val="left"/>
            </w:pPr>
          </w:p>
        </w:tc>
      </w:tr>
      <w:tr w14:paraId="038D1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01D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EC6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D6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229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CDA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1D5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E397C">
            <w:pPr>
              <w:spacing w:before="0" w:after="0"/>
              <w:ind w:left="135"/>
              <w:jc w:val="left"/>
            </w:pPr>
          </w:p>
        </w:tc>
      </w:tr>
      <w:tr w14:paraId="5D896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869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95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D9D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78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08B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BC8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F404E">
            <w:pPr>
              <w:spacing w:before="0" w:after="0"/>
              <w:ind w:left="135"/>
              <w:jc w:val="left"/>
            </w:pPr>
          </w:p>
        </w:tc>
      </w:tr>
      <w:tr w14:paraId="1B356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730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4F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84C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AEA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1C6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3CEA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A7A62">
            <w:pPr>
              <w:spacing w:before="0" w:after="0"/>
              <w:ind w:left="135"/>
              <w:jc w:val="left"/>
            </w:pPr>
          </w:p>
        </w:tc>
      </w:tr>
      <w:tr w14:paraId="5CDAB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569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B1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A24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C17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A3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483D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E28FC">
            <w:pPr>
              <w:spacing w:before="0" w:after="0"/>
              <w:ind w:left="135"/>
              <w:jc w:val="left"/>
            </w:pPr>
          </w:p>
        </w:tc>
      </w:tr>
      <w:tr w14:paraId="1C6E5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A5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26B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1DB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84C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471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BB0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81823">
            <w:pPr>
              <w:spacing w:before="0" w:after="0"/>
              <w:ind w:left="135"/>
              <w:jc w:val="left"/>
            </w:pPr>
          </w:p>
        </w:tc>
      </w:tr>
      <w:tr w14:paraId="00D41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471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CC6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31D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813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019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0CA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F48B1">
            <w:pPr>
              <w:spacing w:before="0" w:after="0"/>
              <w:ind w:left="135"/>
              <w:jc w:val="left"/>
            </w:pPr>
          </w:p>
        </w:tc>
      </w:tr>
      <w:tr w14:paraId="4B4E0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ACE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78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61C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868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71C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064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7D585">
            <w:pPr>
              <w:spacing w:before="0" w:after="0"/>
              <w:ind w:left="135"/>
              <w:jc w:val="left"/>
            </w:pPr>
          </w:p>
        </w:tc>
      </w:tr>
      <w:tr w14:paraId="529D2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68D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50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EA0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D8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0F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BF7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7DD9A">
            <w:pPr>
              <w:spacing w:before="0" w:after="0"/>
              <w:ind w:left="135"/>
              <w:jc w:val="left"/>
            </w:pPr>
          </w:p>
        </w:tc>
      </w:tr>
      <w:tr w14:paraId="6048B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B09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C17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88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F6D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1E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5E2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FC311">
            <w:pPr>
              <w:spacing w:before="0" w:after="0"/>
              <w:ind w:left="135"/>
              <w:jc w:val="left"/>
            </w:pPr>
          </w:p>
        </w:tc>
      </w:tr>
      <w:tr w14:paraId="31BA8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923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A4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EF2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63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83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8A3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12AF0">
            <w:pPr>
              <w:spacing w:before="0" w:after="0"/>
              <w:ind w:left="135"/>
              <w:jc w:val="left"/>
            </w:pPr>
          </w:p>
        </w:tc>
      </w:tr>
      <w:tr w14:paraId="07D6E6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8BF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AFD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377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4CB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8F87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38F8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70851">
            <w:pPr>
              <w:spacing w:before="0" w:after="0"/>
              <w:ind w:left="135"/>
              <w:jc w:val="left"/>
            </w:pPr>
          </w:p>
        </w:tc>
      </w:tr>
      <w:tr w14:paraId="3B44E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EF4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50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175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F01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C0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99B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A2930">
            <w:pPr>
              <w:spacing w:before="0" w:after="0"/>
              <w:ind w:left="135"/>
              <w:jc w:val="left"/>
            </w:pPr>
          </w:p>
        </w:tc>
      </w:tr>
      <w:tr w14:paraId="1CBAA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ADF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BF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D29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4F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F0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705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75986">
            <w:pPr>
              <w:spacing w:before="0" w:after="0"/>
              <w:ind w:left="135"/>
              <w:jc w:val="left"/>
            </w:pPr>
          </w:p>
        </w:tc>
      </w:tr>
      <w:tr w14:paraId="6E8C2B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2B4A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7B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5E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43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341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298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EC12C">
            <w:pPr>
              <w:spacing w:before="0" w:after="0"/>
              <w:ind w:left="135"/>
              <w:jc w:val="left"/>
            </w:pPr>
          </w:p>
        </w:tc>
      </w:tr>
      <w:tr w14:paraId="36003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D1E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323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3B7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C8B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F99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976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FA913">
            <w:pPr>
              <w:spacing w:before="0" w:after="0"/>
              <w:ind w:left="135"/>
              <w:jc w:val="left"/>
            </w:pPr>
          </w:p>
        </w:tc>
      </w:tr>
      <w:tr w14:paraId="5077EE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EF0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3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5EA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76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03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450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85432">
            <w:pPr>
              <w:spacing w:before="0" w:after="0"/>
              <w:ind w:left="135"/>
              <w:jc w:val="left"/>
            </w:pPr>
          </w:p>
        </w:tc>
      </w:tr>
      <w:tr w14:paraId="4375B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E7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B17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8BD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EE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C2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75E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C6EC8">
            <w:pPr>
              <w:spacing w:before="0" w:after="0"/>
              <w:ind w:left="135"/>
              <w:jc w:val="left"/>
            </w:pPr>
          </w:p>
        </w:tc>
      </w:tr>
      <w:tr w14:paraId="77FAE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934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E34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565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C29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C26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1A8F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13475">
            <w:pPr>
              <w:spacing w:before="0" w:after="0"/>
              <w:ind w:left="135"/>
              <w:jc w:val="left"/>
            </w:pPr>
          </w:p>
        </w:tc>
      </w:tr>
      <w:tr w14:paraId="19729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4F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83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BB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F4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D6D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4F2A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3DF21">
            <w:pPr>
              <w:spacing w:before="0" w:after="0"/>
              <w:ind w:left="135"/>
              <w:jc w:val="left"/>
            </w:pPr>
          </w:p>
        </w:tc>
      </w:tr>
      <w:tr w14:paraId="03542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625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1E0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C0C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56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ED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DBF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D57AB">
            <w:pPr>
              <w:spacing w:before="0" w:after="0"/>
              <w:ind w:left="135"/>
              <w:jc w:val="left"/>
            </w:pPr>
          </w:p>
        </w:tc>
      </w:tr>
      <w:tr w14:paraId="4050A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A46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2D6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CDB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E6F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A6B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DAF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3905E">
            <w:pPr>
              <w:spacing w:before="0" w:after="0"/>
              <w:ind w:left="135"/>
              <w:jc w:val="left"/>
            </w:pPr>
          </w:p>
        </w:tc>
      </w:tr>
      <w:tr w14:paraId="0BBD2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3E5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A99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AE8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F86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F5C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FFE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F08B3">
            <w:pPr>
              <w:spacing w:before="0" w:after="0"/>
              <w:ind w:left="135"/>
              <w:jc w:val="left"/>
            </w:pPr>
          </w:p>
        </w:tc>
      </w:tr>
      <w:tr w14:paraId="0D8EC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5D9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16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7B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5F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FB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4B74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03E24">
            <w:pPr>
              <w:spacing w:before="0" w:after="0"/>
              <w:ind w:left="135"/>
              <w:jc w:val="left"/>
            </w:pPr>
          </w:p>
        </w:tc>
      </w:tr>
      <w:tr w14:paraId="50473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CC4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FB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986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618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7B0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0911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282DC">
            <w:pPr>
              <w:spacing w:before="0" w:after="0"/>
              <w:ind w:left="135"/>
              <w:jc w:val="left"/>
            </w:pPr>
          </w:p>
        </w:tc>
      </w:tr>
      <w:tr w14:paraId="22D36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D5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B6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631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9E1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DF1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261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559AB">
            <w:pPr>
              <w:spacing w:before="0" w:after="0"/>
              <w:ind w:left="135"/>
              <w:jc w:val="left"/>
            </w:pPr>
          </w:p>
        </w:tc>
      </w:tr>
      <w:tr w14:paraId="71D0DC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809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1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2F1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CE1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60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C573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2AA12">
            <w:pPr>
              <w:spacing w:before="0" w:after="0"/>
              <w:ind w:left="135"/>
              <w:jc w:val="left"/>
            </w:pPr>
          </w:p>
        </w:tc>
      </w:tr>
      <w:tr w14:paraId="30C2A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602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4B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982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BA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E80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4E3F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5B0AD">
            <w:pPr>
              <w:spacing w:before="0" w:after="0"/>
              <w:ind w:left="135"/>
              <w:jc w:val="left"/>
            </w:pPr>
          </w:p>
        </w:tc>
      </w:tr>
      <w:tr w14:paraId="1DF74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14F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3F8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5B2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468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04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524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B656C">
            <w:pPr>
              <w:spacing w:before="0" w:after="0"/>
              <w:ind w:left="135"/>
              <w:jc w:val="left"/>
            </w:pPr>
          </w:p>
        </w:tc>
      </w:tr>
      <w:tr w14:paraId="449B0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9460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DF8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4E2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D07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40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8C9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103C0">
            <w:pPr>
              <w:spacing w:before="0" w:after="0"/>
              <w:ind w:left="135"/>
              <w:jc w:val="left"/>
            </w:pPr>
          </w:p>
        </w:tc>
      </w:tr>
      <w:tr w14:paraId="472FC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A1E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892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FC4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DC2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AF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3753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1FE93">
            <w:pPr>
              <w:spacing w:before="0" w:after="0"/>
              <w:ind w:left="135"/>
              <w:jc w:val="left"/>
            </w:pPr>
          </w:p>
        </w:tc>
      </w:tr>
      <w:tr w14:paraId="52FE9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B15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C6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C06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8C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F1B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28B1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D4963">
            <w:pPr>
              <w:spacing w:before="0" w:after="0"/>
              <w:ind w:left="135"/>
              <w:jc w:val="left"/>
            </w:pPr>
          </w:p>
        </w:tc>
      </w:tr>
      <w:tr w14:paraId="7B571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6F6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EC8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89B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B0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CBA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F86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DC2F1D">
            <w:pPr>
              <w:spacing w:before="0" w:after="0"/>
              <w:ind w:left="135"/>
              <w:jc w:val="left"/>
            </w:pPr>
          </w:p>
        </w:tc>
      </w:tr>
      <w:tr w14:paraId="35FD3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2AE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6A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BC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90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0BC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FC6A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BDA93">
            <w:pPr>
              <w:spacing w:before="0" w:after="0"/>
              <w:ind w:left="135"/>
              <w:jc w:val="left"/>
            </w:pPr>
          </w:p>
        </w:tc>
      </w:tr>
      <w:tr w14:paraId="1020A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8AE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2E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E9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D4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19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E2F0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3D5F1">
            <w:pPr>
              <w:spacing w:before="0" w:after="0"/>
              <w:ind w:left="135"/>
              <w:jc w:val="left"/>
            </w:pPr>
          </w:p>
        </w:tc>
      </w:tr>
      <w:tr w14:paraId="04447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06C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67D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BFB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B1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028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C802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301AF">
            <w:pPr>
              <w:spacing w:before="0" w:after="0"/>
              <w:ind w:left="135"/>
              <w:jc w:val="left"/>
            </w:pPr>
          </w:p>
        </w:tc>
      </w:tr>
      <w:tr w14:paraId="03B2E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36D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7BE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A8F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597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2C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7815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94DBE">
            <w:pPr>
              <w:spacing w:before="0" w:after="0"/>
              <w:ind w:left="135"/>
              <w:jc w:val="left"/>
            </w:pPr>
          </w:p>
        </w:tc>
      </w:tr>
      <w:tr w14:paraId="030BD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4AE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16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F91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9D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B18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DF1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10769">
            <w:pPr>
              <w:spacing w:before="0" w:after="0"/>
              <w:ind w:left="135"/>
              <w:jc w:val="left"/>
            </w:pPr>
          </w:p>
        </w:tc>
      </w:tr>
      <w:tr w14:paraId="5E184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D0F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BE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FE4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DFF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F7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A098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8F8AF">
            <w:pPr>
              <w:spacing w:before="0" w:after="0"/>
              <w:ind w:left="135"/>
              <w:jc w:val="left"/>
            </w:pPr>
          </w:p>
        </w:tc>
      </w:tr>
      <w:tr w14:paraId="6C1D1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BC0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AEA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31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6F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CA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554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336DB">
            <w:pPr>
              <w:spacing w:before="0" w:after="0"/>
              <w:ind w:left="135"/>
              <w:jc w:val="left"/>
            </w:pPr>
          </w:p>
        </w:tc>
      </w:tr>
      <w:tr w14:paraId="08EE5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F93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7F1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DA1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78B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FA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4D2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61CEE">
            <w:pPr>
              <w:spacing w:before="0" w:after="0"/>
              <w:ind w:left="135"/>
              <w:jc w:val="left"/>
            </w:pPr>
          </w:p>
        </w:tc>
      </w:tr>
      <w:tr w14:paraId="3E9AD9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F8B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E8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CE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B507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83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0B1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7BC9B">
            <w:pPr>
              <w:spacing w:before="0" w:after="0"/>
              <w:ind w:left="135"/>
              <w:jc w:val="left"/>
            </w:pPr>
          </w:p>
        </w:tc>
      </w:tr>
      <w:tr w14:paraId="724AB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6A9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876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0FC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B71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FA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F6E6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CA6CD">
            <w:pPr>
              <w:spacing w:before="0" w:after="0"/>
              <w:ind w:left="135"/>
              <w:jc w:val="left"/>
            </w:pPr>
          </w:p>
        </w:tc>
      </w:tr>
      <w:tr w14:paraId="0658E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742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CB2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FC9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A72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43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5D7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D1F97">
            <w:pPr>
              <w:spacing w:before="0" w:after="0"/>
              <w:ind w:left="135"/>
              <w:jc w:val="left"/>
            </w:pPr>
          </w:p>
        </w:tc>
      </w:tr>
      <w:tr w14:paraId="6F3CD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F4B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361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95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F9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33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DFDE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4D874">
            <w:pPr>
              <w:spacing w:before="0" w:after="0"/>
              <w:ind w:left="135"/>
              <w:jc w:val="left"/>
            </w:pPr>
          </w:p>
        </w:tc>
      </w:tr>
      <w:tr w14:paraId="70C0B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5B8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CE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3E6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D91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D5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198C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5E326">
            <w:pPr>
              <w:spacing w:before="0" w:after="0"/>
              <w:ind w:left="135"/>
              <w:jc w:val="left"/>
            </w:pPr>
          </w:p>
        </w:tc>
      </w:tr>
      <w:tr w14:paraId="086D0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70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DF3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3F4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6E4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24E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6BD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47690">
            <w:pPr>
              <w:spacing w:before="0" w:after="0"/>
              <w:ind w:left="135"/>
              <w:jc w:val="left"/>
            </w:pPr>
          </w:p>
        </w:tc>
      </w:tr>
      <w:tr w14:paraId="3B5EB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49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D6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6CE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740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1E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4C22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97012">
            <w:pPr>
              <w:spacing w:before="0" w:after="0"/>
              <w:ind w:left="135"/>
              <w:jc w:val="left"/>
            </w:pPr>
          </w:p>
        </w:tc>
      </w:tr>
      <w:tr w14:paraId="22D19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003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7B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58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A8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C8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D49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7A043">
            <w:pPr>
              <w:spacing w:before="0" w:after="0"/>
              <w:ind w:left="135"/>
              <w:jc w:val="left"/>
            </w:pPr>
          </w:p>
        </w:tc>
      </w:tr>
      <w:tr w14:paraId="1B9B0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C8E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C21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BB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CB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89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164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8AB4A">
            <w:pPr>
              <w:spacing w:before="0" w:after="0"/>
              <w:ind w:left="135"/>
              <w:jc w:val="left"/>
            </w:pPr>
          </w:p>
        </w:tc>
      </w:tr>
      <w:tr w14:paraId="7945E1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CE7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E6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6D3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D43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649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71B5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0C3E1">
            <w:pPr>
              <w:spacing w:before="0" w:after="0"/>
              <w:ind w:left="135"/>
              <w:jc w:val="left"/>
            </w:pPr>
          </w:p>
        </w:tc>
      </w:tr>
      <w:tr w14:paraId="58A64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A13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FD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B41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14B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0F3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3711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BC624">
            <w:pPr>
              <w:spacing w:before="0" w:after="0"/>
              <w:ind w:left="135"/>
              <w:jc w:val="left"/>
            </w:pPr>
          </w:p>
        </w:tc>
      </w:tr>
      <w:tr w14:paraId="247473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303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C20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852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4F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A25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7E80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E3D6C">
            <w:pPr>
              <w:spacing w:before="0" w:after="0"/>
              <w:ind w:left="135"/>
              <w:jc w:val="left"/>
            </w:pPr>
          </w:p>
        </w:tc>
      </w:tr>
      <w:tr w14:paraId="5C37C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F4C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80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042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1FD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87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D614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15CF2">
            <w:pPr>
              <w:spacing w:before="0" w:after="0"/>
              <w:ind w:left="135"/>
              <w:jc w:val="left"/>
            </w:pPr>
          </w:p>
        </w:tc>
      </w:tr>
      <w:tr w14:paraId="0F23F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0B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EE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516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E47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10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507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E831C">
            <w:pPr>
              <w:spacing w:before="0" w:after="0"/>
              <w:ind w:left="135"/>
              <w:jc w:val="left"/>
            </w:pPr>
          </w:p>
        </w:tc>
      </w:tr>
      <w:tr w14:paraId="21D57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92B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A45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51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521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FF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D682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B85E6">
            <w:pPr>
              <w:spacing w:before="0" w:after="0"/>
              <w:ind w:left="135"/>
              <w:jc w:val="left"/>
            </w:pPr>
          </w:p>
        </w:tc>
      </w:tr>
      <w:tr w14:paraId="4B4AE9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688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13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824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4C9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E67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128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F1172">
            <w:pPr>
              <w:spacing w:before="0" w:after="0"/>
              <w:ind w:left="135"/>
              <w:jc w:val="left"/>
            </w:pPr>
          </w:p>
        </w:tc>
      </w:tr>
      <w:tr w14:paraId="5D46B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175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35C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92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74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50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3E6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25203">
            <w:pPr>
              <w:spacing w:before="0" w:after="0"/>
              <w:ind w:left="135"/>
              <w:jc w:val="left"/>
            </w:pPr>
          </w:p>
        </w:tc>
      </w:tr>
      <w:tr w14:paraId="4B768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2A9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81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61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9F0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81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A7F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54588">
            <w:pPr>
              <w:spacing w:before="0" w:after="0"/>
              <w:ind w:left="135"/>
              <w:jc w:val="left"/>
            </w:pPr>
          </w:p>
        </w:tc>
      </w:tr>
      <w:tr w14:paraId="32D0A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45B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64E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1B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F4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B2C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667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B96D7">
            <w:pPr>
              <w:spacing w:before="0" w:after="0"/>
              <w:ind w:left="135"/>
              <w:jc w:val="left"/>
            </w:pPr>
          </w:p>
        </w:tc>
      </w:tr>
      <w:tr w14:paraId="0B0E7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F9C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CE8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739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B6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2E4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F131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BCF9B">
            <w:pPr>
              <w:spacing w:before="0" w:after="0"/>
              <w:ind w:left="135"/>
              <w:jc w:val="left"/>
            </w:pPr>
          </w:p>
        </w:tc>
      </w:tr>
      <w:tr w14:paraId="02BA4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450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28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0E4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71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A4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9588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D9C9B">
            <w:pPr>
              <w:spacing w:before="0" w:after="0"/>
              <w:ind w:left="135"/>
              <w:jc w:val="left"/>
            </w:pPr>
          </w:p>
        </w:tc>
      </w:tr>
      <w:tr w14:paraId="035AA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59A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CCF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BA1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A4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55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8977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0B1FA">
            <w:pPr>
              <w:spacing w:before="0" w:after="0"/>
              <w:ind w:left="135"/>
              <w:jc w:val="left"/>
            </w:pPr>
          </w:p>
        </w:tc>
      </w:tr>
      <w:tr w14:paraId="3BE8EA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E5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BA9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943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C7D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CE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8B4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EB631">
            <w:pPr>
              <w:spacing w:before="0" w:after="0"/>
              <w:ind w:left="135"/>
              <w:jc w:val="left"/>
            </w:pPr>
          </w:p>
        </w:tc>
      </w:tr>
      <w:tr w14:paraId="6BB01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BB8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E0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D4C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36D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F8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FC1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9B1D4">
            <w:pPr>
              <w:spacing w:before="0" w:after="0"/>
              <w:ind w:left="135"/>
              <w:jc w:val="left"/>
            </w:pPr>
          </w:p>
        </w:tc>
      </w:tr>
      <w:tr w14:paraId="7AEAA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1F5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EE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52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587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C9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0F2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F5719">
            <w:pPr>
              <w:spacing w:before="0" w:after="0"/>
              <w:ind w:left="135"/>
              <w:jc w:val="left"/>
            </w:pPr>
          </w:p>
        </w:tc>
      </w:tr>
      <w:tr w14:paraId="18592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B56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BF8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EB7F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57D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B61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F50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B1E2D">
            <w:pPr>
              <w:spacing w:before="0" w:after="0"/>
              <w:ind w:left="135"/>
              <w:jc w:val="left"/>
            </w:pPr>
          </w:p>
        </w:tc>
      </w:tr>
      <w:tr w14:paraId="5CD13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8AB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624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AC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E06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ED7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7F6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7E11B">
            <w:pPr>
              <w:spacing w:before="0" w:after="0"/>
              <w:ind w:left="135"/>
              <w:jc w:val="left"/>
            </w:pPr>
          </w:p>
        </w:tc>
      </w:tr>
      <w:tr w14:paraId="2EADD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723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1B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BDB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68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4CD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2333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C0C7E">
            <w:pPr>
              <w:spacing w:before="0" w:after="0"/>
              <w:ind w:left="135"/>
              <w:jc w:val="left"/>
            </w:pPr>
          </w:p>
        </w:tc>
      </w:tr>
      <w:tr w14:paraId="55803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275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865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B3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B5E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E0F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207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A6B84">
            <w:pPr>
              <w:spacing w:before="0" w:after="0"/>
              <w:ind w:left="135"/>
              <w:jc w:val="left"/>
            </w:pPr>
          </w:p>
        </w:tc>
      </w:tr>
      <w:tr w14:paraId="439C5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B1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5A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CD4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E4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7A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9EC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F831B">
            <w:pPr>
              <w:spacing w:before="0" w:after="0"/>
              <w:ind w:left="135"/>
              <w:jc w:val="left"/>
            </w:pPr>
          </w:p>
        </w:tc>
      </w:tr>
      <w:tr w14:paraId="61ED6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B41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C4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20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79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3D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CAD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3764F">
            <w:pPr>
              <w:spacing w:before="0" w:after="0"/>
              <w:ind w:left="135"/>
              <w:jc w:val="left"/>
            </w:pPr>
          </w:p>
        </w:tc>
      </w:tr>
      <w:tr w14:paraId="2AC02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99F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2A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868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D5D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DA9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8244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F31F9">
            <w:pPr>
              <w:spacing w:before="0" w:after="0"/>
              <w:ind w:left="135"/>
              <w:jc w:val="left"/>
            </w:pPr>
          </w:p>
        </w:tc>
      </w:tr>
      <w:tr w14:paraId="1ADE9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B41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A5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7BBB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E1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498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FE7A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92D89">
            <w:pPr>
              <w:spacing w:before="0" w:after="0"/>
              <w:ind w:left="135"/>
              <w:jc w:val="left"/>
            </w:pPr>
          </w:p>
        </w:tc>
      </w:tr>
      <w:tr w14:paraId="2F166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EF8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B66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8A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740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0D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A901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4A4A5">
            <w:pPr>
              <w:spacing w:before="0" w:after="0"/>
              <w:ind w:left="135"/>
              <w:jc w:val="left"/>
            </w:pPr>
          </w:p>
        </w:tc>
      </w:tr>
      <w:tr w14:paraId="5217D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F68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DA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6F3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30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D87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669D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C6732">
            <w:pPr>
              <w:spacing w:before="0" w:after="0"/>
              <w:ind w:left="135"/>
              <w:jc w:val="left"/>
            </w:pPr>
          </w:p>
        </w:tc>
      </w:tr>
      <w:tr w14:paraId="56547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3E9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EA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114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D1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B33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84D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FAEB0">
            <w:pPr>
              <w:spacing w:before="0" w:after="0"/>
              <w:ind w:left="135"/>
              <w:jc w:val="left"/>
            </w:pPr>
          </w:p>
        </w:tc>
      </w:tr>
      <w:tr w14:paraId="08D55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718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C5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81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032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CF6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B6B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51ADF">
            <w:pPr>
              <w:spacing w:before="0" w:after="0"/>
              <w:ind w:left="135"/>
              <w:jc w:val="left"/>
            </w:pPr>
          </w:p>
        </w:tc>
      </w:tr>
      <w:tr w14:paraId="30D6A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00A1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E21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6D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E09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A7C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0C81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B6909">
            <w:pPr>
              <w:spacing w:before="0" w:after="0"/>
              <w:ind w:left="135"/>
              <w:jc w:val="left"/>
            </w:pPr>
          </w:p>
        </w:tc>
      </w:tr>
      <w:tr w14:paraId="20F31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C75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130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A9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1D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2B8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2E9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9A99C">
            <w:pPr>
              <w:spacing w:before="0" w:after="0"/>
              <w:ind w:left="135"/>
              <w:jc w:val="left"/>
            </w:pPr>
          </w:p>
        </w:tc>
      </w:tr>
      <w:tr w14:paraId="06DD7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E47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628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F94D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89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ABE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422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401BD">
            <w:pPr>
              <w:spacing w:before="0" w:after="0"/>
              <w:ind w:left="135"/>
              <w:jc w:val="left"/>
            </w:pPr>
          </w:p>
        </w:tc>
      </w:tr>
      <w:tr w14:paraId="5B025F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A9B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FD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C4A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B9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AA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5EF6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70A34">
            <w:pPr>
              <w:spacing w:before="0" w:after="0"/>
              <w:ind w:left="135"/>
              <w:jc w:val="left"/>
            </w:pPr>
          </w:p>
        </w:tc>
      </w:tr>
      <w:tr w14:paraId="2CDF7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8CAE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91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AE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C79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4A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405D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F6602">
            <w:pPr>
              <w:spacing w:before="0" w:after="0"/>
              <w:ind w:left="135"/>
              <w:jc w:val="left"/>
            </w:pPr>
          </w:p>
        </w:tc>
      </w:tr>
      <w:tr w14:paraId="5BBD79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824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C1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53F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165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A90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C145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CE339">
            <w:pPr>
              <w:spacing w:before="0" w:after="0"/>
              <w:ind w:left="135"/>
              <w:jc w:val="left"/>
            </w:pPr>
          </w:p>
        </w:tc>
      </w:tr>
      <w:tr w14:paraId="23D7F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3FB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43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4B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173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C6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F32E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03C4B">
            <w:pPr>
              <w:spacing w:before="0" w:after="0"/>
              <w:ind w:left="135"/>
              <w:jc w:val="left"/>
            </w:pPr>
          </w:p>
        </w:tc>
      </w:tr>
      <w:tr w14:paraId="780182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04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993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13F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E89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B5671">
            <w:pPr>
              <w:jc w:val="left"/>
            </w:pPr>
          </w:p>
        </w:tc>
      </w:tr>
    </w:tbl>
    <w:p w14:paraId="6DB73942">
      <w:pPr>
        <w:sectPr>
          <w:pgSz w:w="16383" w:h="11906" w:orient="landscape"/>
          <w:cols w:space="720" w:num="1"/>
        </w:sectPr>
      </w:pPr>
    </w:p>
    <w:p w14:paraId="633F0AD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317"/>
        <w:gridCol w:w="1168"/>
        <w:gridCol w:w="1317"/>
        <w:gridCol w:w="1400"/>
        <w:gridCol w:w="993"/>
        <w:gridCol w:w="2847"/>
      </w:tblGrid>
      <w:tr w14:paraId="28AFD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FA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91170D6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4F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9C8EB2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556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99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3CCDC5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92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222523">
            <w:pPr>
              <w:spacing w:before="0" w:after="0"/>
              <w:ind w:left="135"/>
              <w:jc w:val="left"/>
            </w:pPr>
          </w:p>
        </w:tc>
      </w:tr>
      <w:tr w14:paraId="3C0E26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230D7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3B1D0E"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F35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115904B"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E7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AEE25D6"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AD7F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F36D4A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D8B04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A58C7F">
            <w:pPr>
              <w:jc w:val="left"/>
            </w:pPr>
          </w:p>
        </w:tc>
      </w:tr>
      <w:tr w14:paraId="06F9C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6A7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BF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40B2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1DB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AEF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B3271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EFC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https://m.edsoo.ru/f841ebc8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9237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AADC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738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077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BB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5EE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0D9B4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B6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397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379B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CC2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1F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AB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237A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3628D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72A3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https://m.edsoo.ru/f841fb4a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7E4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F65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21ED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C445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2E5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1F1E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F13DB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72E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https://m.edsoo.ru/f841f168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6BFA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2327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28CD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17B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457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C9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A2225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AA88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D4D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B976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2D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A0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994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8F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FAC4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7EA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https://m.edsoo.ru/f841f708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5FC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B14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53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D4A6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CB1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21E7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C804F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741E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EE7C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1DD2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C59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A827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764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0B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1D6D7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3C6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378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BDDF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4B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ED80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3EBE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B5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24B8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CD50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196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C01D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C4D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C924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82C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AF6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69C08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A7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89C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807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583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BFE2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4A1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4C6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4543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191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65C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966B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0BC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E1CB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55EA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78B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39370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0E230">
            <w:pPr>
              <w:spacing w:before="0" w:after="0"/>
              <w:ind w:left="135"/>
              <w:jc w:val="left"/>
            </w:pPr>
          </w:p>
        </w:tc>
      </w:tr>
      <w:tr w14:paraId="7FE9D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8644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EC7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DA3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C58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29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F8A61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45897">
            <w:pPr>
              <w:spacing w:before="0" w:after="0"/>
              <w:ind w:left="135"/>
              <w:jc w:val="left"/>
            </w:pPr>
          </w:p>
        </w:tc>
      </w:tr>
      <w:tr w14:paraId="5AAB2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FD6E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4823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5A13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83ED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FD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F3D6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DE6A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https://m.edsoo.ru/f84219d6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A14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CB35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15E2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9F7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A02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A9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127C4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8FDA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https://m.edsoo.ru/f8421c24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79C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9F9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75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CE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413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35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14D3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E7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5CC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C4E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FFC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0D87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0F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8F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F56D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82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2D7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9580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451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ADF2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C99B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ADA1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E549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79B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85BC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C5F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3B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286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F89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525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FC37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519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3D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A99C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E5B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621C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3B3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83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429D8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436E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376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0BE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F32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1E94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732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4B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1F89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E1D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"https://m.edsoo.ru/f84293ca"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https://m.edsoo.ru/f84293ca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540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2A2A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168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33E1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096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751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C26C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E590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https://m.edsoo.ru/f84296c2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D68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229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A0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390A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C0B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8F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66B6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5130C">
            <w:pPr>
              <w:spacing w:before="0" w:after="0"/>
              <w:ind w:left="135"/>
              <w:jc w:val="left"/>
            </w:pPr>
          </w:p>
        </w:tc>
      </w:tr>
      <w:tr w14:paraId="64219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2FF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225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04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4ACF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1F0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E74F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E0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996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80D3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B97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D3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640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53D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1583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C5F7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FEF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BE8E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84E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878F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FA88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B5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9FB59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8B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https://m.edsoo.ru/f842a23e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DD5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A9D1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7B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2B6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04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75C8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CDE81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A29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A29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449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28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63B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4FC7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B0C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B86B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01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https://m.edsoo.ru/f842b878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D6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0284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A0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67CE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D43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1D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9AA5E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A7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https://m.edsoo.ru/f842a23e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74C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DF6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1A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8289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E1C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905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16A95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1166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6918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A0E3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1DC6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592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9EB9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920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01DCB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6A7D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BAD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E52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F6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6BFF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D4C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DBF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BA5B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BF4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C1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28DF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4F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B0EE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EE19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D1E7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A424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245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949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89CA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DA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6ECE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2818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DF4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C2C4F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EB4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BC3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FD06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13C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19D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28F0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B41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06D2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C27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https://m.edsoo.ru/f842e56e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B40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CDF2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D6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3118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2B7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B18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7CF14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018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https://m.edsoo.ru/f842e758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CBA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4F1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047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E6D9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B2C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CC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A6F8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2D5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283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27B9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7AE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DB3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C4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62AF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DE1F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070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45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9F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D86B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F1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5E09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28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03125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BB39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https://m.edsoo.ru/f842edb6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51D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B7C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2C10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0AB0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F13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D8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31B7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FC6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https://m.edsoo.ru/f842f3a6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EE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0687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975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5E9E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C7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59E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F123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0C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394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7D3C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73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2C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E278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F6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A92E0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3075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D8F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4978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FB7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97AC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C8BE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AA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4C63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001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"https://m.edsoo.ru/f8430710"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https://m.edsoo.ru/f8430710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54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11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EC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9D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04E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FFC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9A67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944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https://m.edsoo.ru/f8430ff8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56A8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0263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3D1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E3A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80E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70F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341F3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848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https://m.edsoo.ru/f84313a4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3101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AAD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0D2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4157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8EF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E95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243F1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120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47A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DA7F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8D2B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79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F36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1E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522F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8F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2FD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0F20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8F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7A2A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96B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805D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36FF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2047AF">
            <w:pPr>
              <w:spacing w:before="0" w:after="0"/>
              <w:ind w:left="135"/>
              <w:jc w:val="left"/>
            </w:pPr>
          </w:p>
        </w:tc>
      </w:tr>
      <w:tr w14:paraId="4B091A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660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56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4410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26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2B0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79EC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86E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https://m.edsoo.ru/f84321b4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82F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77B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8D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84C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FC14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2C17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10EDE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45C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https://m.edsoo.ru/f8432768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4D4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59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3326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84AF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F27A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4DEC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F1B9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27FD2">
            <w:pPr>
              <w:spacing w:before="0" w:after="0"/>
              <w:ind w:left="135"/>
              <w:jc w:val="left"/>
            </w:pPr>
          </w:p>
        </w:tc>
      </w:tr>
      <w:tr w14:paraId="620C97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68F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E6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5A9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7F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431E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E73F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C00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https://m.edsoo.ru/f8432a1a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FD5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956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40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4C5E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0DF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7D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F740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E2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330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6054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519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A6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8A3D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2C7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C095D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79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2E8D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88A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76DA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B66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A540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3E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29CCC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BAA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https://m.edsoo.ru/f8433500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088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3746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D14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091A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F32B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4B6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451D1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EB2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https://m.edsoo.ru/f843337a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A11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E6B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C9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9C2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492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A94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FEE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739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382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BA9D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DC6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CA71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8E3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0BA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1A1F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CF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3C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098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D7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7A05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1992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1BD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591A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3235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"https://m.edsoo.ru/f84287ae"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https://m.edsoo.ru/f84287ae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6EE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C066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D32A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D2BE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21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0714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76CD9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42E42D">
            <w:pPr>
              <w:spacing w:before="0" w:after="0"/>
              <w:ind w:left="135"/>
              <w:jc w:val="left"/>
            </w:pPr>
          </w:p>
        </w:tc>
      </w:tr>
      <w:tr w14:paraId="0B8A4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153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1E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98BD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1AC4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E1A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CF15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5240C0">
            <w:pPr>
              <w:spacing w:before="0" w:after="0"/>
              <w:ind w:left="135"/>
              <w:jc w:val="left"/>
            </w:pPr>
          </w:p>
        </w:tc>
      </w:tr>
      <w:tr w14:paraId="48352B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7C2E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2A9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0693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0D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CD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A8160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514947">
            <w:pPr>
              <w:spacing w:before="0" w:after="0"/>
              <w:ind w:left="135"/>
              <w:jc w:val="left"/>
            </w:pPr>
          </w:p>
        </w:tc>
      </w:tr>
      <w:tr w14:paraId="2AAD5D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1B4B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EFA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73D0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F48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D3C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23B55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129C6">
            <w:pPr>
              <w:spacing w:before="0" w:after="0"/>
              <w:ind w:left="135"/>
              <w:jc w:val="left"/>
            </w:pPr>
          </w:p>
        </w:tc>
      </w:tr>
      <w:tr w14:paraId="552AD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DB3A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2DE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095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42E5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7CB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41EB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36EFE9">
            <w:pPr>
              <w:spacing w:before="0" w:after="0"/>
              <w:ind w:left="135"/>
              <w:jc w:val="left"/>
            </w:pPr>
          </w:p>
        </w:tc>
      </w:tr>
      <w:tr w14:paraId="0FADA9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4CBA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E5A3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B8A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A7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09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2F81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80BA4">
            <w:pPr>
              <w:spacing w:before="0" w:after="0"/>
              <w:ind w:left="135"/>
              <w:jc w:val="left"/>
            </w:pPr>
          </w:p>
        </w:tc>
      </w:tr>
      <w:tr w14:paraId="7CE6B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CA5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7B0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04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D3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1FF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08DA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FEE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ED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F37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2A62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FB98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DEE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5C2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AB028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28A5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D92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137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38F2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2810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637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71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8E819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4C36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E16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A7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309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A99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D77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9A0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58C93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B8D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F6D2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3FF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263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E10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C900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81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5072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194A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https://m.edsoo.ru/f84248ca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C2D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518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52D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1E3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2DB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A2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01C8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60C2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49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A03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DFC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B6E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E97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DD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444B6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D0A1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"https://m.edsoo.ru/f8424532"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https://m.edsoo.ru/f8424532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EA4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3B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61D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1CB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3AAD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C31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9AF4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883C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080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C26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A67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1E5E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2D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150E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65BB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64B0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471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3E2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259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8D7D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61E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9E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B89C4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389E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https://m.edsoo.ru/f8426dd2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409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D96D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16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BBE4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7C9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1D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BA41C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24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234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2FF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CA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6F3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4E71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4E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0F79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B29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4AE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113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B00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BA7B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355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59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406B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00EF5">
            <w:pPr>
              <w:spacing w:before="0" w:after="0"/>
              <w:ind w:left="135"/>
              <w:jc w:val="left"/>
            </w:pPr>
          </w:p>
        </w:tc>
      </w:tr>
      <w:tr w14:paraId="489BB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02D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964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4D02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B0D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A269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63FD6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0911C1">
            <w:pPr>
              <w:spacing w:before="0" w:after="0"/>
              <w:ind w:left="135"/>
              <w:jc w:val="left"/>
            </w:pPr>
          </w:p>
        </w:tc>
      </w:tr>
      <w:tr w14:paraId="18A14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C2A4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F6E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E3E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C5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9ED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DA22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629F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B3F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A1E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1A6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B42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0AC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66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3044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300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https://m.edsoo.ru/f8428c7c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9EC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A9FD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23A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EDC5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A0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8C60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B0219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BC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https://m.edsoo.ru/f8422494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561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8379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97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D7D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1EF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F0B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E0420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CB0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A45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CBC7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D3B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CE1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A4C8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DB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28B36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25A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54A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745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08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7A19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9B40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57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22FBD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2755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https://m.edsoo.ru/f842b42c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BEC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5DB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50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B9D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CA0E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07C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E35C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8A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79D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53D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16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1827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A393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31E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7024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FC5BBC">
            <w:pPr>
              <w:spacing w:before="0" w:after="0"/>
              <w:ind w:left="135"/>
              <w:jc w:val="left"/>
            </w:pPr>
          </w:p>
        </w:tc>
      </w:tr>
      <w:tr w14:paraId="69BBFD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03EE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797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984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2B4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386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D9F0B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591C64">
            <w:pPr>
              <w:spacing w:before="0" w:after="0"/>
              <w:ind w:left="135"/>
              <w:jc w:val="left"/>
            </w:pPr>
          </w:p>
        </w:tc>
      </w:tr>
      <w:tr w14:paraId="24D54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9C6D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6E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69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9F17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DD1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39754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0E468">
            <w:pPr>
              <w:spacing w:before="0" w:after="0"/>
              <w:ind w:left="135"/>
              <w:jc w:val="left"/>
            </w:pPr>
          </w:p>
        </w:tc>
      </w:tr>
      <w:tr w14:paraId="67716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2AE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B39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EE3E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C293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D7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6C3C0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2AE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1A7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9D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4D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62A4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7F63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65A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19C1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18A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6F5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F6B3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28D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B835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506F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683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5AC2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2866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9F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465C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00D5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4137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2C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2DA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3D21E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432E4">
            <w:pPr>
              <w:spacing w:before="0" w:after="0"/>
              <w:ind w:left="135"/>
              <w:jc w:val="left"/>
            </w:pPr>
          </w:p>
        </w:tc>
      </w:tr>
      <w:tr w14:paraId="3AA7F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88CF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38D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223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4DA0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65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1446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357F73">
            <w:pPr>
              <w:spacing w:before="0" w:after="0"/>
              <w:ind w:left="135"/>
              <w:jc w:val="left"/>
            </w:pPr>
          </w:p>
        </w:tc>
      </w:tr>
      <w:tr w14:paraId="31C61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0708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88C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1D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1A7E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89FD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F9568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1F9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439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64E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2D3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00A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EE4B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22D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03A6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BC9BB">
            <w:pPr>
              <w:spacing w:before="0" w:after="0"/>
              <w:ind w:left="135"/>
              <w:jc w:val="left"/>
            </w:pPr>
          </w:p>
        </w:tc>
      </w:tr>
      <w:tr w14:paraId="01B72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21DE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7C6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7883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BD8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C0B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AFFC7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A8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https://m.edsoo.ru/f842da88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7BE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02D2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6827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1F81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8424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753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CD91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4C6580">
            <w:pPr>
              <w:spacing w:before="0" w:after="0"/>
              <w:ind w:left="135"/>
              <w:jc w:val="left"/>
            </w:pPr>
          </w:p>
        </w:tc>
      </w:tr>
      <w:tr w14:paraId="26402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C62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232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64A5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E838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51D0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2F2B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8C79E9">
            <w:pPr>
              <w:spacing w:before="0" w:after="0"/>
              <w:ind w:left="135"/>
              <w:jc w:val="left"/>
            </w:pPr>
          </w:p>
        </w:tc>
      </w:tr>
      <w:tr w14:paraId="52CEF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3D9A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7A9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C5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45E7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20F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56BEF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0031C9">
            <w:pPr>
              <w:spacing w:before="0" w:after="0"/>
              <w:ind w:left="135"/>
              <w:jc w:val="left"/>
            </w:pPr>
          </w:p>
        </w:tc>
      </w:tr>
      <w:tr w14:paraId="79E8E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93D4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360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555A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766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18A2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4C25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8FD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5414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7BA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B99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BCE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AA8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EBD5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BA77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439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0FE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738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B7D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80F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972A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FC4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B385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2DC53">
            <w:pPr>
              <w:spacing w:before="0" w:after="0"/>
              <w:ind w:left="135"/>
              <w:jc w:val="left"/>
            </w:pPr>
          </w:p>
        </w:tc>
      </w:tr>
      <w:tr w14:paraId="34EDB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3D3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D38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AAAD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1D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BE45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C4B14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11B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AA5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5B87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970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B946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CE9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C7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B5A8A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6B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https://m.edsoo.ru/f8429906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2EB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F90E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5D9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F21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EE0A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2A8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BAA9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B2196">
            <w:pPr>
              <w:spacing w:before="0" w:after="0"/>
              <w:ind w:left="135"/>
              <w:jc w:val="left"/>
            </w:pPr>
          </w:p>
        </w:tc>
      </w:tr>
      <w:tr w14:paraId="6692D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CAC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454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3645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0D3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108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7D283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B88EB">
            <w:pPr>
              <w:spacing w:before="0" w:after="0"/>
              <w:ind w:left="135"/>
              <w:jc w:val="left"/>
            </w:pPr>
          </w:p>
        </w:tc>
      </w:tr>
      <w:tr w14:paraId="6F861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88B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C65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494D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729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E8F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F748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E78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https://m.edsoo.ru/f842c32c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BD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FFE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FA4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3616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CA5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BC76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0EC6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8B4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B8C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ECC1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8DC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2845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E9C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883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69E51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107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7C9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7767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10E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D408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3AB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D14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26550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3FD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https://m.edsoo.ru/f842cb2e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9503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CA6B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6E0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B8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EDF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48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DB740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B8D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A7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263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044E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2866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0B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EE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190FE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25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https://m.edsoo.ru/f842d47a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920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1543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AD1E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77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59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467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FEE9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64F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189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5AA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AB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71D6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59BE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D1F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C3CE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A72B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42A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DB6E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9EF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238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1D42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3D69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AAA14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24B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FE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3144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B50A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30A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3AD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1A8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D98AC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E6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https://m.edsoo.ru/f842e974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51E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E52E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931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5DD5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2DFE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B3B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039EE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014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https://m.edsoo.ru/f842fa4a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CF2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C6F6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BA1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578E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DE9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1B67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6C4E5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910078">
            <w:pPr>
              <w:spacing w:before="0" w:after="0"/>
              <w:ind w:left="135"/>
              <w:jc w:val="left"/>
            </w:pPr>
          </w:p>
        </w:tc>
      </w:tr>
      <w:tr w14:paraId="17C862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0777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C4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8A3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6A7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560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89F3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FBF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"https://m.edsoo.ru/f842f1f8"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85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8E58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9C1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8781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AF6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C631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F55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D86B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98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AA23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B75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9D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E6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33DA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DA52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0B72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https://m.edsoo.ru/f84321b4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https://m.edsoo.ru/f8430332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B7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5FB3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908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1BAF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040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A40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B5515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30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https://m.edsoo.ru/f843233a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116D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DC3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67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0885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25B2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E7A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32D0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DACE07">
            <w:pPr>
              <w:spacing w:before="0" w:after="0"/>
              <w:ind w:left="135"/>
              <w:jc w:val="left"/>
            </w:pPr>
          </w:p>
        </w:tc>
      </w:tr>
      <w:tr w14:paraId="29DB8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5A8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0EB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9ACE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760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F5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0F81F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15016">
            <w:pPr>
              <w:spacing w:before="0" w:after="0"/>
              <w:ind w:left="135"/>
              <w:jc w:val="left"/>
            </w:pPr>
          </w:p>
        </w:tc>
      </w:tr>
      <w:tr w14:paraId="5D6E0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8D19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448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E08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AA4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41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12DA3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927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https://m.edsoo.ru/f8433af0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17D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E02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979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6BC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9EB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EE2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7BF6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018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F188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C1A6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03D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34F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58E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96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2D194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F09348">
            <w:pPr>
              <w:spacing w:before="0" w:after="0"/>
              <w:ind w:left="135"/>
              <w:jc w:val="left"/>
            </w:pPr>
          </w:p>
        </w:tc>
      </w:tr>
      <w:tr w14:paraId="7D4F8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0A6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44B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C4BB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52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1F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58E63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F0E7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https://m.edsoo.ru/f8434c84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17E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7B3C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41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43C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1EA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2E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982D8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3CB05C">
            <w:pPr>
              <w:spacing w:before="0" w:after="0"/>
              <w:ind w:left="135"/>
              <w:jc w:val="left"/>
            </w:pPr>
          </w:p>
        </w:tc>
      </w:tr>
      <w:tr w14:paraId="0E635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6E60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0B2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9713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BF99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AF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19FE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07AE1B">
            <w:pPr>
              <w:spacing w:before="0" w:after="0"/>
              <w:ind w:left="135"/>
              <w:jc w:val="left"/>
            </w:pPr>
          </w:p>
        </w:tc>
      </w:tr>
      <w:tr w14:paraId="540D1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1AE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27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255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F7C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E912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C9D2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48D73">
            <w:pPr>
              <w:spacing w:before="0" w:after="0"/>
              <w:ind w:left="135"/>
              <w:jc w:val="left"/>
            </w:pPr>
          </w:p>
        </w:tc>
      </w:tr>
      <w:tr w14:paraId="1D89F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8145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04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1D01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C3B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0C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72A1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A672F">
            <w:pPr>
              <w:spacing w:before="0" w:after="0"/>
              <w:ind w:left="135"/>
              <w:jc w:val="left"/>
            </w:pPr>
          </w:p>
        </w:tc>
      </w:tr>
      <w:tr w14:paraId="4F506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978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45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02ED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A3A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53D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3DFE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77CB1D">
            <w:pPr>
              <w:spacing w:before="0" w:after="0"/>
              <w:ind w:left="135"/>
              <w:jc w:val="left"/>
            </w:pPr>
          </w:p>
        </w:tc>
      </w:tr>
      <w:tr w14:paraId="4C9F2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5D63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B8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7FDE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3E4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D3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5FBE5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AA83B">
            <w:pPr>
              <w:spacing w:before="0" w:after="0"/>
              <w:ind w:left="135"/>
              <w:jc w:val="left"/>
            </w:pPr>
          </w:p>
        </w:tc>
      </w:tr>
      <w:tr w14:paraId="6B874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EC8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4D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B06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9C9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D9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FCE8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4AED54">
            <w:pPr>
              <w:spacing w:before="0" w:after="0"/>
              <w:ind w:left="135"/>
              <w:jc w:val="left"/>
            </w:pPr>
          </w:p>
        </w:tc>
      </w:tr>
      <w:tr w14:paraId="1BC42D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BB45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EFF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DF23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2F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03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32D7E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14F1C">
            <w:pPr>
              <w:spacing w:before="0" w:after="0"/>
              <w:ind w:left="135"/>
              <w:jc w:val="left"/>
            </w:pPr>
          </w:p>
        </w:tc>
      </w:tr>
      <w:tr w14:paraId="00FE7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1D9C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5D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547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C91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3AE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7801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0A5B4C">
            <w:pPr>
              <w:spacing w:before="0" w:after="0"/>
              <w:ind w:left="135"/>
              <w:jc w:val="left"/>
            </w:pPr>
          </w:p>
        </w:tc>
      </w:tr>
      <w:tr w14:paraId="28115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B4D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9E17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74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D25C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9D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4618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BC4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"https://m.edsoo.ru/f8434a54"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https://m.edsoo.ru/f8434a54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3F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380D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E852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E735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504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875E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DC54B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528C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3B9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F6F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9E1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53B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8950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6A9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8A107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05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D4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61C9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443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6D9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E6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9AF2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DA9E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AE49D">
            <w:pPr>
              <w:spacing w:before="0" w:after="0"/>
              <w:ind w:left="135"/>
              <w:jc w:val="left"/>
            </w:pPr>
          </w:p>
        </w:tc>
      </w:tr>
      <w:tr w14:paraId="3E819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40A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439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2958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3E64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A4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5C26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FD7E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CE6C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8261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ED7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E24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10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EBEC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BF1AD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CAA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46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4E50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C4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9D7D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302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A55A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9FA3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C2101D">
            <w:pPr>
              <w:spacing w:before="0" w:after="0"/>
              <w:ind w:left="135"/>
              <w:jc w:val="left"/>
            </w:pPr>
          </w:p>
        </w:tc>
      </w:tr>
      <w:tr w14:paraId="5BFEE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8E7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45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6CAB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2ACD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486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195D4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2BB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https://m.edsoo.ru/f84239ca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94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A34B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E1E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EF3E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A63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125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79630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0A8A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F12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B23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7D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49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F64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88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CD8E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28AF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"https://m.edsoo.ru/f8427142"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https://m.edsoo.ru/f8427142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DE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4356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46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A4E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F49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D34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1CD5E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E6A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7B38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7C9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873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C5C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11C9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A21A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E16D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1B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1F6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5FDE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88F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DDF2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9A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BCE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C64D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43B5A">
            <w:pPr>
              <w:spacing w:before="0" w:after="0"/>
              <w:ind w:left="135"/>
              <w:jc w:val="left"/>
            </w:pPr>
          </w:p>
        </w:tc>
      </w:tr>
      <w:tr w14:paraId="279D6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DB22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978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1CFB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C7A4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22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A8CB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BB636">
            <w:pPr>
              <w:spacing w:before="0" w:after="0"/>
              <w:ind w:left="135"/>
              <w:jc w:val="left"/>
            </w:pPr>
          </w:p>
        </w:tc>
      </w:tr>
      <w:tr w14:paraId="34F8C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08D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C6E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1E0A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3ED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C7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FE13E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7F1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https://m.edsoo.ru/f8423272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2AA2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4490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62A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86B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3D1A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27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3838E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5880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https://m.edsoo.ru/f8424f28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F56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164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FF4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C47B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DBEB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36C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C96FB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F23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C9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E97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3DD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48C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BF24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4358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EC8E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2C9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5A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AADF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354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EE80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0D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AD3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C3AE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1FB10">
            <w:pPr>
              <w:spacing w:before="0" w:after="0"/>
              <w:ind w:left="135"/>
              <w:jc w:val="left"/>
            </w:pPr>
          </w:p>
        </w:tc>
      </w:tr>
      <w:tr w14:paraId="1FFA2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AC7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65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F9B5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DF5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1569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C6483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5232DD">
            <w:pPr>
              <w:spacing w:before="0" w:after="0"/>
              <w:ind w:left="135"/>
              <w:jc w:val="left"/>
            </w:pPr>
          </w:p>
        </w:tc>
      </w:tr>
      <w:tr w14:paraId="423A0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6ADA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829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4F2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FB1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660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849EF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A94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540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F4AF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6C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5D96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226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17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4F86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8E9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F6F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C2FF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4A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036A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08B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908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2DBF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466A3">
            <w:pPr>
              <w:spacing w:before="0" w:after="0"/>
              <w:ind w:left="135"/>
              <w:jc w:val="left"/>
            </w:pPr>
          </w:p>
        </w:tc>
      </w:tr>
      <w:tr w14:paraId="01727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94DF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2AD7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E43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E6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3EE5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71E1C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278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https://m.edsoo.ru/f8431fd4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C8A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BC7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44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D84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F1EF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4D96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9847F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A361D">
            <w:pPr>
              <w:spacing w:before="0" w:after="0"/>
              <w:ind w:left="135"/>
              <w:jc w:val="left"/>
            </w:pPr>
          </w:p>
        </w:tc>
      </w:tr>
      <w:tr w14:paraId="72335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058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703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E33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004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904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6EC1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6CA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https://m.edsoo.ru/f8433cda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0636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11E3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6F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516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97D4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C83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BEAE6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F61C14">
            <w:pPr>
              <w:spacing w:before="0" w:after="0"/>
              <w:ind w:left="135"/>
              <w:jc w:val="left"/>
            </w:pPr>
          </w:p>
        </w:tc>
      </w:tr>
      <w:tr w14:paraId="4C02C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532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15C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FFA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6F59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C99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369D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CAD36F">
            <w:pPr>
              <w:spacing w:before="0" w:after="0"/>
              <w:ind w:left="135"/>
              <w:jc w:val="left"/>
            </w:pPr>
          </w:p>
        </w:tc>
      </w:tr>
      <w:tr w14:paraId="7E677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EDE9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B36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5411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E15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5E4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02DB8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2B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E28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7C9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80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45EE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30E7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846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1A05B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58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https://m.edsoo.ru/f843157a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52B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FA3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53C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03E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439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9D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EDDE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5FFD1">
            <w:pPr>
              <w:spacing w:before="0" w:after="0"/>
              <w:ind w:left="135"/>
              <w:jc w:val="left"/>
            </w:pPr>
          </w:p>
        </w:tc>
      </w:tr>
      <w:tr w14:paraId="62E29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016A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52C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CB4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497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F6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AD14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01C4E">
            <w:pPr>
              <w:spacing w:before="0" w:after="0"/>
              <w:ind w:left="135"/>
              <w:jc w:val="left"/>
            </w:pPr>
          </w:p>
        </w:tc>
      </w:tr>
      <w:tr w14:paraId="7D1C0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53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D40B2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E78C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FEC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D3505">
            <w:pPr>
              <w:jc w:val="left"/>
            </w:pPr>
          </w:p>
        </w:tc>
      </w:tr>
    </w:tbl>
    <w:p w14:paraId="762C0BAE">
      <w:pPr>
        <w:sectPr>
          <w:pgSz w:w="16383" w:h="11906" w:orient="landscape"/>
          <w:cols w:space="720" w:num="1"/>
        </w:sectPr>
      </w:pPr>
    </w:p>
    <w:p w14:paraId="1B8DAB6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4339"/>
        <w:gridCol w:w="1160"/>
        <w:gridCol w:w="1317"/>
        <w:gridCol w:w="1402"/>
        <w:gridCol w:w="993"/>
        <w:gridCol w:w="2847"/>
      </w:tblGrid>
      <w:tr w14:paraId="47AF9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75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18220EC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D9C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2BD3EA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B69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59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E3418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352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FE85E3">
            <w:pPr>
              <w:spacing w:before="0" w:after="0"/>
              <w:ind w:left="135"/>
              <w:jc w:val="left"/>
            </w:pPr>
          </w:p>
        </w:tc>
      </w:tr>
      <w:tr w14:paraId="0AF4F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79E08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AF6FA0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452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BD01468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F58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494DEEB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B7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47EB66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606E3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97D11D">
            <w:pPr>
              <w:jc w:val="left"/>
            </w:pPr>
          </w:p>
        </w:tc>
      </w:tr>
      <w:tr w14:paraId="47B16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0A1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95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8F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968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157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6E95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2A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https://m.edsoo.ru/f8434f36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344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90B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975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B2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234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DC6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0C04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F2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https://m.edsoo.ru/f843639a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BC2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715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47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48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7D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C6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36C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E7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A21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824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D1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6B0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16F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EE8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6BF2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F4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C3F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A3C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75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41A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D2E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1D2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C699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749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https://m.edsoo.ru/fa250646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96E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FF7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95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F4C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B8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36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BAFA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4B5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https://m.edsoo.ru/f843698a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30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73C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55B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06D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13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67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FA86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CAEA7">
            <w:pPr>
              <w:spacing w:before="0" w:after="0"/>
              <w:ind w:left="135"/>
              <w:jc w:val="left"/>
            </w:pPr>
          </w:p>
        </w:tc>
      </w:tr>
      <w:tr w14:paraId="79A65A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244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B15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117D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FA2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A60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CA1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E874D">
            <w:pPr>
              <w:spacing w:before="0" w:after="0"/>
              <w:ind w:left="135"/>
              <w:jc w:val="left"/>
            </w:pPr>
          </w:p>
        </w:tc>
      </w:tr>
      <w:tr w14:paraId="2DFAE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858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27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9FA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A48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2D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D59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B0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https://m.edsoo.ru/f8436b10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E51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68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607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270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842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4B2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791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24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https://m.edsoo.ru/f8436caa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091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C3D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5D0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649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E5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73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D7E3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CB7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https://m.edsoo.ru/f8436ffc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12D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084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C1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9C3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897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8C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F70C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E3923">
            <w:pPr>
              <w:spacing w:before="0" w:after="0"/>
              <w:ind w:left="135"/>
              <w:jc w:val="left"/>
            </w:pPr>
          </w:p>
        </w:tc>
      </w:tr>
      <w:tr w14:paraId="38BE4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3B5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FC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D98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D91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134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956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7DD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https://m.edsoo.ru/f8445a70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08F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FAF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FEF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538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F3F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64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CACF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42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https://m.edsoo.ru/f8436e12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F1F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F91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81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D5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062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96F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4F3B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17779">
            <w:pPr>
              <w:spacing w:before="0" w:after="0"/>
              <w:ind w:left="135"/>
              <w:jc w:val="left"/>
            </w:pPr>
          </w:p>
        </w:tc>
      </w:tr>
      <w:tr w14:paraId="0159E2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AE6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1A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BA4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4F8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2E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AC8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B8E14">
            <w:pPr>
              <w:spacing w:before="0" w:after="0"/>
              <w:ind w:left="135"/>
              <w:jc w:val="left"/>
            </w:pPr>
          </w:p>
        </w:tc>
      </w:tr>
      <w:tr w14:paraId="76C82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87E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040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9A3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B2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8E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CA66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006B9">
            <w:pPr>
              <w:spacing w:before="0" w:after="0"/>
              <w:ind w:left="135"/>
              <w:jc w:val="left"/>
            </w:pPr>
          </w:p>
        </w:tc>
      </w:tr>
      <w:tr w14:paraId="6E26A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3BC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D3A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1A6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6F3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BB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904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71E26">
            <w:pPr>
              <w:spacing w:before="0" w:after="0"/>
              <w:ind w:left="135"/>
              <w:jc w:val="left"/>
            </w:pPr>
          </w:p>
        </w:tc>
      </w:tr>
      <w:tr w14:paraId="41AE0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CDA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BB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29F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55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40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7F9A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CD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3C9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B8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6FB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E7B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45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45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637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AD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https://m.edsoo.ru/f8439ff4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82B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E0D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E1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EF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AB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0F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02A5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1A7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E14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C76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D10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492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24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9F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6A35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1C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https://m.edsoo.ru/f8438276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BC5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2BF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EB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D07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87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1E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033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20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"https://m.edsoo.ru/f8437fb0"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972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273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A1C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9E6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81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8B5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197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877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A8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374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3F1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FF6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46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CB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0EE3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E0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475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233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C7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113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83A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787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BFE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805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AD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380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4F3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C1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ED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EE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8F3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B9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https://m.edsoo.ru/f843cc40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ED8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755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04D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008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D9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DA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429D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F3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https://m.edsoo.ru/f843cda8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AA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F45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51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1E5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915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AE4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2FA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39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9476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455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D27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E69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122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F8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0FE4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1E2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https://m.edsoo.ru/f843d866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EBB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BD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70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1D9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8D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0D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732E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BB9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https://m.edsoo.ru/f843dce4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860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FC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344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235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B11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1C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57D9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52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https://m.edsoo.ru/f843f210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7B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4F9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860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9B2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FC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77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ACB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09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https://m.edsoo.ru/fa25110e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8A1C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D5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75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96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B8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5DC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A17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15C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https://m.edsoo.ru/f843f7c4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CDC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199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4ED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7F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30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EB4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736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49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E6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D87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4DB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AF0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778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FFA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E0C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14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https://m.edsoo.ru/f844052a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F63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99C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6F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0FF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A4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FCA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7A3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78A4F">
            <w:pPr>
              <w:spacing w:before="0" w:after="0"/>
              <w:ind w:left="135"/>
              <w:jc w:val="left"/>
            </w:pPr>
          </w:p>
        </w:tc>
      </w:tr>
      <w:tr w14:paraId="34B5B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DAF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64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C3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BA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C5E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7A7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EB10E">
            <w:pPr>
              <w:spacing w:before="0" w:after="0"/>
              <w:ind w:left="135"/>
              <w:jc w:val="left"/>
            </w:pPr>
          </w:p>
        </w:tc>
      </w:tr>
      <w:tr w14:paraId="2B8A9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237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8B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BDB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65A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3E0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656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CDAA9">
            <w:pPr>
              <w:spacing w:before="0" w:after="0"/>
              <w:ind w:left="135"/>
              <w:jc w:val="left"/>
            </w:pPr>
          </w:p>
        </w:tc>
      </w:tr>
      <w:tr w14:paraId="7C092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B8E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94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70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1A5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91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31EF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7D36D">
            <w:pPr>
              <w:spacing w:before="0" w:after="0"/>
              <w:ind w:left="135"/>
              <w:jc w:val="left"/>
            </w:pPr>
          </w:p>
        </w:tc>
      </w:tr>
      <w:tr w14:paraId="452EA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8BF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6A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4E0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BB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0AC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9FB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8B7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https://m.edsoo.ru/f844168c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948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6E5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010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DB9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5F6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DEF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573C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9C980">
            <w:pPr>
              <w:spacing w:before="0" w:after="0"/>
              <w:ind w:left="135"/>
              <w:jc w:val="left"/>
            </w:pPr>
          </w:p>
        </w:tc>
      </w:tr>
      <w:tr w14:paraId="13C09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FD8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0E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C3F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526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FB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A5E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C5ADE">
            <w:pPr>
              <w:spacing w:before="0" w:after="0"/>
              <w:ind w:left="135"/>
              <w:jc w:val="left"/>
            </w:pPr>
          </w:p>
        </w:tc>
      </w:tr>
      <w:tr w14:paraId="09A6B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E69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B6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5D8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852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C93C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80C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3AAB0">
            <w:pPr>
              <w:spacing w:before="0" w:after="0"/>
              <w:ind w:left="135"/>
              <w:jc w:val="left"/>
            </w:pPr>
          </w:p>
        </w:tc>
      </w:tr>
      <w:tr w14:paraId="1BDFDA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A27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A1E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CA6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AF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2CD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641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7F333">
            <w:pPr>
              <w:spacing w:before="0" w:after="0"/>
              <w:ind w:left="135"/>
              <w:jc w:val="left"/>
            </w:pPr>
          </w:p>
        </w:tc>
      </w:tr>
      <w:tr w14:paraId="50529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291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2D9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9AE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1C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AD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81C2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11311">
            <w:pPr>
              <w:spacing w:before="0" w:after="0"/>
              <w:ind w:left="135"/>
              <w:jc w:val="left"/>
            </w:pPr>
          </w:p>
        </w:tc>
      </w:tr>
      <w:tr w14:paraId="02722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368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1AE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768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742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08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69CD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0A323">
            <w:pPr>
              <w:spacing w:before="0" w:after="0"/>
              <w:ind w:left="135"/>
              <w:jc w:val="left"/>
            </w:pPr>
          </w:p>
        </w:tc>
      </w:tr>
      <w:tr w14:paraId="4456A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822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48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732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CE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57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573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18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5A8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86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3C8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E4D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7E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D4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90C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98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https://m.edsoo.ru/f8442cb2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E1B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0D1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8E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A0D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E93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B2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CAC6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951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https://m.edsoo.ru/f843db72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0FD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1E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04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75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90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BD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908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096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https://m.edsoo.ru/f844304a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90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9D3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F91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A17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CE6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979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A473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245FB">
            <w:pPr>
              <w:spacing w:before="0" w:after="0"/>
              <w:ind w:left="135"/>
              <w:jc w:val="left"/>
            </w:pPr>
          </w:p>
        </w:tc>
      </w:tr>
      <w:tr w14:paraId="2FBB9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F2B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AF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D26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AE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07C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44EB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38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3BA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7F7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FB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D16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ECD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455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DED2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3F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"https://m.edsoo.ru/fa250cea"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https://m.edsoo.ru/fa250cea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B6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734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A44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937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80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173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34F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8F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https://m.edsoo.ru/f84445f8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B2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35C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9D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4F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4EF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AD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AE6D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FB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https://m.edsoo.ru/f84383ca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52B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D791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3E6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35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751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49E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057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19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"https://m.edsoo.ru/fa250a60"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https://m.edsoo.ru/fa250a60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1F1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00E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7B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D31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8E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BA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69C6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D35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"https://m.edsoo.ru/fa250a60"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https://m.edsoo.ru/fa250a60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"https://m.edsoo.ru/fa250baa"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https://m.edsoo.ru/fa250baa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51D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4C4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27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52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75C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DFD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5B6E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6A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https://m.edsoo.ru/f84412f4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2E7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232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11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C3B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0A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2C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F3CD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09366">
            <w:pPr>
              <w:spacing w:before="0" w:after="0"/>
              <w:ind w:left="135"/>
              <w:jc w:val="left"/>
            </w:pPr>
          </w:p>
        </w:tc>
      </w:tr>
      <w:tr w14:paraId="00A47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BC7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5A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E1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76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0D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4DC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C6958">
            <w:pPr>
              <w:spacing w:before="0" w:after="0"/>
              <w:ind w:left="135"/>
              <w:jc w:val="left"/>
            </w:pPr>
          </w:p>
        </w:tc>
      </w:tr>
      <w:tr w14:paraId="188C0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855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ED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DE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9C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BD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553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BCF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2F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734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269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9CB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5B2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1A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7D21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A0E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54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E04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2E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EA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4C3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F10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CF67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E5FF9">
            <w:pPr>
              <w:spacing w:before="0" w:after="0"/>
              <w:ind w:left="135"/>
              <w:jc w:val="left"/>
            </w:pPr>
          </w:p>
        </w:tc>
      </w:tr>
      <w:tr w14:paraId="34F18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CA11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A62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D72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CEB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C70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A9B8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CB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4F9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372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4C5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98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6D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29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149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E2E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https://m.edsoo.ru/fa2513de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2C6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F5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7A9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511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A3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42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20B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8A4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https://m.edsoo.ru/f8435af7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557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9BB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2B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9D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9F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820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ACDE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22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208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2FE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F1C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93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BD5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C1D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5406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19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https://m.edsoo.ru/f8435c42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7EA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D98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7D1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3B3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78A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4A0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320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1C9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https://m.edsoo.ru/f8438e60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265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998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E1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41D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BE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75F2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69ED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D0338">
            <w:pPr>
              <w:spacing w:before="0" w:after="0"/>
              <w:ind w:left="135"/>
              <w:jc w:val="left"/>
            </w:pPr>
          </w:p>
        </w:tc>
      </w:tr>
      <w:tr w14:paraId="763B9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493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93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2CE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304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F7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7A3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D4D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"https://m.edsoo.ru/f8443b1c"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https://m.edsoo.ru/f8443b1c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A16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C9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E53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C09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EB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1F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990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8F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"https://m.edsoo.ru/f8443c3e"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https://m.edsoo.ru/f8443c3e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401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1FB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8D3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088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A9E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20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F1F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F20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"https://m.edsoo.ru/f8443ee6"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https://m.edsoo.ru/f8443ee6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DA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67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86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D7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E7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F1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38FE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44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"https://m.edsoo.ru/f8443dc4"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69D4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2C0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50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4A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1E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28B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786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0B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https://m.edsoo.ru/f844436e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9F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2A2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CD8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8A6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EA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CF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23F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C0D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C18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105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B7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628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8E3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DD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A5CD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E5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https://m.edsoo.ru/f84448dc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ED9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E0E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70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4359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4A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F48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51CB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30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FE8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35C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0E8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68E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24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86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175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8B7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https://m.edsoo.ru/f84453f4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B0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92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C5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D19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37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365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5C6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446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[[Библиотека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A91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69B9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A9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861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0C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586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6B69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84CC9">
            <w:pPr>
              <w:spacing w:before="0" w:after="0"/>
              <w:ind w:left="135"/>
              <w:jc w:val="left"/>
            </w:pPr>
          </w:p>
        </w:tc>
      </w:tr>
      <w:tr w14:paraId="543A62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0F5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C4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57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FFB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6C1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EF64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AA20F">
            <w:pPr>
              <w:spacing w:before="0" w:after="0"/>
              <w:ind w:left="135"/>
              <w:jc w:val="left"/>
            </w:pPr>
          </w:p>
        </w:tc>
      </w:tr>
      <w:tr w14:paraId="6DE98E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CE2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D6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118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753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94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04D6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91DB80">
            <w:pPr>
              <w:spacing w:before="0" w:after="0"/>
              <w:ind w:left="135"/>
              <w:jc w:val="left"/>
            </w:pPr>
          </w:p>
        </w:tc>
      </w:tr>
      <w:tr w14:paraId="083AC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5AA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30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FD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078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A0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A9C7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E12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AC5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F7D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8BF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187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2B60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8E3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9C05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56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https://m.edsoo.ru/f84371d2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A60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690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645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A3E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56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044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EF9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AA5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https://m.edsoo.ru/f8437344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2DA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D02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99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6A8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BD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5C5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FC6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813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11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1BB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221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2AC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FE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07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634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59E93">
            <w:pPr>
              <w:spacing w:before="0" w:after="0"/>
              <w:ind w:left="135"/>
              <w:jc w:val="left"/>
            </w:pPr>
          </w:p>
        </w:tc>
      </w:tr>
      <w:tr w14:paraId="7A188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E25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1F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8BD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D2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0A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D86B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A114C">
            <w:pPr>
              <w:spacing w:before="0" w:after="0"/>
              <w:ind w:left="135"/>
              <w:jc w:val="left"/>
            </w:pPr>
          </w:p>
        </w:tc>
      </w:tr>
      <w:tr w14:paraId="6A8F3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8CB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8F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3A8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7C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35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9073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2A52D">
            <w:pPr>
              <w:spacing w:before="0" w:after="0"/>
              <w:ind w:left="135"/>
              <w:jc w:val="left"/>
            </w:pPr>
          </w:p>
        </w:tc>
      </w:tr>
      <w:tr w14:paraId="62ACF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449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95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C34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E7D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78F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0F2A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74AA0">
            <w:pPr>
              <w:spacing w:before="0" w:after="0"/>
              <w:ind w:left="135"/>
              <w:jc w:val="left"/>
            </w:pPr>
          </w:p>
        </w:tc>
      </w:tr>
      <w:tr w14:paraId="15454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6D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3F4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46A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4A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AB3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B0B6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5E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https://m.edsoo.ru/f843a67a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D5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B4F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255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462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3BF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71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5C20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F6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https://m.edsoo.ru/f8437c72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76D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98C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76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AC0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DE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6B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F03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5B91B">
            <w:pPr>
              <w:spacing w:before="0" w:after="0"/>
              <w:ind w:left="135"/>
              <w:jc w:val="left"/>
            </w:pPr>
          </w:p>
        </w:tc>
      </w:tr>
      <w:tr w14:paraId="6C2A8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2F2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BC8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EC7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48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0A1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59F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6BFA9">
            <w:pPr>
              <w:spacing w:before="0" w:after="0"/>
              <w:ind w:left="135"/>
              <w:jc w:val="left"/>
            </w:pPr>
          </w:p>
        </w:tc>
      </w:tr>
      <w:tr w14:paraId="03AD7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C12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8AE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8CB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92D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89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6237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7B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8BA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3B7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3D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84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E2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CB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E49B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0551E">
            <w:pPr>
              <w:spacing w:before="0" w:after="0"/>
              <w:ind w:left="135"/>
              <w:jc w:val="left"/>
            </w:pPr>
          </w:p>
        </w:tc>
      </w:tr>
      <w:tr w14:paraId="3FC88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0C4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2A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AD5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4D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47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A7DE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C3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https://m.edsoo.ru/f843c7c2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7D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7D9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C8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A88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AE2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BB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614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D8D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https://m.edsoo.ru/f8438122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7A0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4D6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2B2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DC83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C4D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CE4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484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58C08">
            <w:pPr>
              <w:spacing w:before="0" w:after="0"/>
              <w:ind w:left="135"/>
              <w:jc w:val="left"/>
            </w:pPr>
          </w:p>
        </w:tc>
      </w:tr>
      <w:tr w14:paraId="43A65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50C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55B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5D0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B5F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E2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4B679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630FD">
            <w:pPr>
              <w:spacing w:before="0" w:after="0"/>
              <w:ind w:left="135"/>
              <w:jc w:val="left"/>
            </w:pPr>
          </w:p>
        </w:tc>
      </w:tr>
      <w:tr w14:paraId="6AA58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85E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9BE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9A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D4E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6C8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FF9C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19B4B">
            <w:pPr>
              <w:spacing w:before="0" w:after="0"/>
              <w:ind w:left="135"/>
              <w:jc w:val="left"/>
            </w:pPr>
          </w:p>
        </w:tc>
      </w:tr>
      <w:tr w14:paraId="1551E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2E7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3F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0EB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7E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BD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FB76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81202">
            <w:pPr>
              <w:spacing w:before="0" w:after="0"/>
              <w:ind w:left="135"/>
              <w:jc w:val="left"/>
            </w:pPr>
          </w:p>
        </w:tc>
      </w:tr>
      <w:tr w14:paraId="75190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450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19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C9F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4A7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A2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C0B2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609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617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C53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64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E22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876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66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8D33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6D9B6">
            <w:pPr>
              <w:spacing w:before="0" w:after="0"/>
              <w:ind w:left="135"/>
              <w:jc w:val="left"/>
            </w:pPr>
          </w:p>
        </w:tc>
      </w:tr>
      <w:tr w14:paraId="01BB6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37C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B1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35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D4B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D2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51A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43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https://m.edsoo.ru/f843fa44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073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DB2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FB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C3C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AD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86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F9BB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3C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https://m.edsoo.ru/f843f90e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763B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EC9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082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346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F6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B3F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FE8E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29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https://m.edsoo.ru/f8440732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31A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D05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9F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DA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5B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E4F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C5F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A9A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6A8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0A7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0C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92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04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47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667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C8A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668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174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7E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518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A61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A2C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82E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9C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https://m.edsoo.ru/f84410a6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1E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FEE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6C8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75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38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ECA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770E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2CADE">
            <w:pPr>
              <w:spacing w:before="0" w:after="0"/>
              <w:ind w:left="135"/>
              <w:jc w:val="left"/>
            </w:pPr>
          </w:p>
        </w:tc>
      </w:tr>
      <w:tr w14:paraId="3AEEF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029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0A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9DB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77D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47D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8EDB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55810">
            <w:pPr>
              <w:spacing w:before="0" w:after="0"/>
              <w:ind w:left="135"/>
              <w:jc w:val="left"/>
            </w:pPr>
          </w:p>
        </w:tc>
      </w:tr>
      <w:tr w14:paraId="48C3F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0CD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81C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19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1C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A82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C0E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6B724">
            <w:pPr>
              <w:spacing w:before="0" w:after="0"/>
              <w:ind w:left="135"/>
              <w:jc w:val="left"/>
            </w:pPr>
          </w:p>
        </w:tc>
      </w:tr>
      <w:tr w14:paraId="7A175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35F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A2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129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A3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A7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BDF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66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https://m.edsoo.ru/f84412f4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506F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763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B83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816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DA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DA2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F03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E47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https://m.edsoo.ru/f844157e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688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083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935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D50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86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9D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145B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16541">
            <w:pPr>
              <w:spacing w:before="0" w:after="0"/>
              <w:ind w:left="135"/>
              <w:jc w:val="left"/>
            </w:pPr>
          </w:p>
        </w:tc>
      </w:tr>
      <w:tr w14:paraId="33445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593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33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843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83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603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9412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F38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https://m.edsoo.ru/f844179a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D494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374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43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3A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22D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F66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6C39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9291B">
            <w:pPr>
              <w:spacing w:before="0" w:after="0"/>
              <w:ind w:left="135"/>
              <w:jc w:val="left"/>
            </w:pPr>
          </w:p>
        </w:tc>
      </w:tr>
      <w:tr w14:paraId="2DFA6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043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D1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30F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14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819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AB7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C1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https://m.edsoo.ru/f844219a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053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8F7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A6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71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22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D91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0AE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6C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https://m.edsoo.ru/f8442a6e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1A0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8AB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2D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4ED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952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2C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B0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3F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https://m.edsoo.ru/f8443298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C74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2FE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54B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120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0C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EF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449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880FC">
            <w:pPr>
              <w:spacing w:before="0" w:after="0"/>
              <w:ind w:left="135"/>
              <w:jc w:val="left"/>
            </w:pPr>
          </w:p>
        </w:tc>
      </w:tr>
      <w:tr w14:paraId="02ADE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C59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07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BA5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75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930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7B0F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637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1E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EAB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60E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408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52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A4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0AFC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141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https://m.edsoo.ru/f8439018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53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D2B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748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279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E8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43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8083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3B72D">
            <w:pPr>
              <w:spacing w:before="0" w:after="0"/>
              <w:ind w:left="135"/>
              <w:jc w:val="left"/>
            </w:pPr>
          </w:p>
        </w:tc>
      </w:tr>
      <w:tr w14:paraId="7CF38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683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3F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92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61E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48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74E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19064">
            <w:pPr>
              <w:spacing w:before="0" w:after="0"/>
              <w:ind w:left="135"/>
              <w:jc w:val="left"/>
            </w:pPr>
          </w:p>
        </w:tc>
      </w:tr>
      <w:tr w14:paraId="5FE9DA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B19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EA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83C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59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410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68A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F1800">
            <w:pPr>
              <w:spacing w:before="0" w:after="0"/>
              <w:ind w:left="135"/>
              <w:jc w:val="left"/>
            </w:pPr>
          </w:p>
        </w:tc>
      </w:tr>
      <w:tr w14:paraId="735ED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0A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6F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57B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36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262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7685E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38530">
            <w:pPr>
              <w:spacing w:before="0" w:after="0"/>
              <w:ind w:left="135"/>
              <w:jc w:val="left"/>
            </w:pPr>
          </w:p>
        </w:tc>
      </w:tr>
      <w:tr w14:paraId="78905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9D8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1EC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3B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6F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DE9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A9D5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29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"https://m.edsoo.ru/f84451ba"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https://m.edsoo.ru/f84451ba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E3A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B0D4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BA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0AB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225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5B6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72B0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E0885">
            <w:pPr>
              <w:spacing w:before="0" w:after="0"/>
              <w:ind w:left="135"/>
              <w:jc w:val="left"/>
            </w:pPr>
          </w:p>
        </w:tc>
      </w:tr>
      <w:tr w14:paraId="10AE1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E7A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C59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E08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F2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5C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481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924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https://m.edsoo.ru/f84456e2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567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0E3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9CF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068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863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7D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FD85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C8A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https://m.edsoo.ru/fa251adc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B9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258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68E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A16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346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9E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42C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DF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430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DFF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45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0A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B95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77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9B3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BC69F">
            <w:pPr>
              <w:spacing w:before="0" w:after="0"/>
              <w:ind w:left="135"/>
              <w:jc w:val="left"/>
            </w:pPr>
          </w:p>
        </w:tc>
      </w:tr>
      <w:tr w14:paraId="1D655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EFE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5C9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351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F8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FB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543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BD828">
            <w:pPr>
              <w:spacing w:before="0" w:after="0"/>
              <w:ind w:left="135"/>
              <w:jc w:val="left"/>
            </w:pPr>
          </w:p>
        </w:tc>
      </w:tr>
      <w:tr w14:paraId="491E5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859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12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206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EF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19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5B33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75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https://m.edsoo.ru/f843508a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22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371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AC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51B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F1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95B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5D12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E2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https://m.edsoo.ru/f8435378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F59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5E9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039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DF4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FE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7A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1DA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53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9E1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DB2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79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A81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4D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859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E305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D9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https://m.edsoo.ru/f843d6f4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A1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F91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9E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69E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90B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E33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5BDC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751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FAD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8D7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EBB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A3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1E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EB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7C6F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D591E">
            <w:pPr>
              <w:spacing w:before="0" w:after="0"/>
              <w:ind w:left="135"/>
              <w:jc w:val="left"/>
            </w:pPr>
          </w:p>
        </w:tc>
      </w:tr>
      <w:tr w14:paraId="5E5019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967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3B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1B2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8C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62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3FB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3C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https://m.edsoo.ru/f843f67a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A74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FC1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EE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012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37A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31A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8BA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3E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https://m.edsoo.ru/f843565c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D79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949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1FD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F4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03D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3F3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640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B6D0C">
            <w:pPr>
              <w:spacing w:before="0" w:after="0"/>
              <w:ind w:left="135"/>
              <w:jc w:val="left"/>
            </w:pPr>
          </w:p>
        </w:tc>
      </w:tr>
      <w:tr w14:paraId="05B47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EF4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AB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134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CA2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8CFA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103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481B6">
            <w:pPr>
              <w:spacing w:before="0" w:after="0"/>
              <w:ind w:left="135"/>
              <w:jc w:val="left"/>
            </w:pPr>
          </w:p>
        </w:tc>
      </w:tr>
      <w:tr w14:paraId="4A880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8B6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6C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999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7FE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45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8BB6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31FAB">
            <w:pPr>
              <w:spacing w:before="0" w:after="0"/>
              <w:ind w:left="135"/>
              <w:jc w:val="left"/>
            </w:pPr>
          </w:p>
        </w:tc>
      </w:tr>
      <w:tr w14:paraId="1DBE2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FE3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976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B3D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9A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7F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EE8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09816">
            <w:pPr>
              <w:spacing w:before="0" w:after="0"/>
              <w:ind w:left="135"/>
              <w:jc w:val="left"/>
            </w:pPr>
          </w:p>
        </w:tc>
      </w:tr>
      <w:tr w14:paraId="7FC537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BD8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464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F8C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FA4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734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457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68E3C">
            <w:pPr>
              <w:spacing w:before="0" w:after="0"/>
              <w:ind w:left="135"/>
              <w:jc w:val="left"/>
            </w:pPr>
          </w:p>
        </w:tc>
      </w:tr>
      <w:tr w14:paraId="54F19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65DE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CF3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C17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A69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44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F58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8ACEC">
            <w:pPr>
              <w:spacing w:before="0" w:after="0"/>
              <w:ind w:left="135"/>
              <w:jc w:val="left"/>
            </w:pPr>
          </w:p>
        </w:tc>
      </w:tr>
      <w:tr w14:paraId="48039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3DF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21B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892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6A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7E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1B9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BFEDE">
            <w:pPr>
              <w:spacing w:before="0" w:after="0"/>
              <w:ind w:left="135"/>
              <w:jc w:val="left"/>
            </w:pPr>
          </w:p>
        </w:tc>
      </w:tr>
      <w:tr w14:paraId="53EB7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E1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20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9A9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46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8E4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8DE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3B8E4">
            <w:pPr>
              <w:spacing w:before="0" w:after="0"/>
              <w:ind w:left="135"/>
              <w:jc w:val="left"/>
            </w:pPr>
          </w:p>
        </w:tc>
      </w:tr>
      <w:tr w14:paraId="569F8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63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2AB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7A7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D41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86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E8D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EF155">
            <w:pPr>
              <w:spacing w:before="0" w:after="0"/>
              <w:ind w:left="135"/>
              <w:jc w:val="left"/>
            </w:pPr>
          </w:p>
        </w:tc>
      </w:tr>
      <w:tr w14:paraId="3C61F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BB8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430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8C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DC2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63A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E19F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2B3D4">
            <w:pPr>
              <w:spacing w:before="0" w:after="0"/>
              <w:ind w:left="135"/>
              <w:jc w:val="left"/>
            </w:pPr>
          </w:p>
        </w:tc>
      </w:tr>
      <w:tr w14:paraId="28954F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A34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AB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CA8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300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1DE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D414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22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https://m.edsoo.ru/f843966c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7D6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F8A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18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303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AB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419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590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C46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4F4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2CA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52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AC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2C3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EC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8F73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654B5">
            <w:pPr>
              <w:spacing w:before="0" w:after="0"/>
              <w:ind w:left="135"/>
              <w:jc w:val="left"/>
            </w:pPr>
          </w:p>
        </w:tc>
      </w:tr>
      <w:tr w14:paraId="1D43E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A20B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E2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F1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146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01A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7DA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CF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https://m.edsoo.ru/f8441466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2C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0A0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96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5DE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32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4D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6BC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F189B">
            <w:pPr>
              <w:spacing w:before="0" w:after="0"/>
              <w:ind w:left="135"/>
              <w:jc w:val="left"/>
            </w:pPr>
          </w:p>
        </w:tc>
      </w:tr>
      <w:tr w14:paraId="545AE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896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A1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A7F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8B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3C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B39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00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"https://m.edsoo.ru/f8441f4c"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https://m.edsoo.ru/f8441f4c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964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39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5EA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FC7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B81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D7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9A0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97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https://m.edsoo.ru/f843aabc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53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A3C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CD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94C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353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3E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C98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90B86">
            <w:pPr>
              <w:spacing w:before="0" w:after="0"/>
              <w:ind w:left="135"/>
              <w:jc w:val="left"/>
            </w:pPr>
          </w:p>
        </w:tc>
      </w:tr>
      <w:tr w14:paraId="41DDF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F4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32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51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42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3AF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2BA5F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EF4D2">
            <w:pPr>
              <w:spacing w:before="0" w:after="0"/>
              <w:ind w:left="135"/>
              <w:jc w:val="left"/>
            </w:pPr>
          </w:p>
        </w:tc>
      </w:tr>
      <w:tr w14:paraId="6343F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DB7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8B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7D5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299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392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2027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1DA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https://m.edsoo.ru/f843b67e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718F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F9F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364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F30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4D4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D4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FD5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4C4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https://m.edsoo.ru/f84418c6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3D0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8E3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42D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C0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9F0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E3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3E0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72F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https://m.edsoo.ru/f843bd72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0DD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8B5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BA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1B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57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8C3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2DB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648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https://m.edsoo.ru/f84401e2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395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B10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B4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9CC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26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D4F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8C5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1267A">
            <w:pPr>
              <w:spacing w:before="0" w:after="0"/>
              <w:ind w:left="135"/>
              <w:jc w:val="left"/>
            </w:pPr>
          </w:p>
        </w:tc>
      </w:tr>
      <w:tr w14:paraId="5BC96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699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41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D6D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D0F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C1B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728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11117">
            <w:pPr>
              <w:spacing w:before="0" w:after="0"/>
              <w:ind w:left="135"/>
              <w:jc w:val="left"/>
            </w:pPr>
          </w:p>
        </w:tc>
      </w:tr>
      <w:tr w14:paraId="5D687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B83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4997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E1E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013F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D9A14">
            <w:pPr>
              <w:jc w:val="left"/>
            </w:pPr>
          </w:p>
        </w:tc>
      </w:tr>
    </w:tbl>
    <w:p w14:paraId="66C0D4A3">
      <w:pPr>
        <w:sectPr>
          <w:pgSz w:w="16383" w:h="11906" w:orient="landscape"/>
          <w:cols w:space="720" w:num="1"/>
        </w:sectPr>
      </w:pPr>
    </w:p>
    <w:p w14:paraId="0CA92C45">
      <w:pPr>
        <w:sectPr>
          <w:pgSz w:w="16383" w:h="11906" w:orient="landscape"/>
          <w:cols w:space="720" w:num="1"/>
        </w:sectPr>
      </w:pPr>
      <w:bookmarkStart w:id="24" w:name="block-33074181"/>
    </w:p>
    <w:bookmarkEnd w:id="23"/>
    <w:bookmarkEnd w:id="24"/>
    <w:p w14:paraId="6C5D89B1">
      <w:pPr>
        <w:spacing w:before="0" w:after="0"/>
        <w:ind w:left="120"/>
        <w:jc w:val="left"/>
      </w:pPr>
      <w:bookmarkStart w:id="25" w:name="block-33074187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DCE2B5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77C1825">
      <w:pPr>
        <w:spacing w:before="0" w:after="0" w:line="480" w:lineRule="auto"/>
        <w:ind w:left="120"/>
        <w:jc w:val="left"/>
      </w:pPr>
    </w:p>
    <w:p w14:paraId="09488F47">
      <w:pPr>
        <w:spacing w:before="0" w:after="0" w:line="480" w:lineRule="auto"/>
        <w:ind w:left="120"/>
        <w:jc w:val="left"/>
      </w:pPr>
    </w:p>
    <w:p w14:paraId="251C755E">
      <w:pPr>
        <w:spacing w:before="0" w:after="0"/>
        <w:ind w:left="120"/>
        <w:jc w:val="left"/>
      </w:pPr>
    </w:p>
    <w:p w14:paraId="244FF06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17308E6C">
      <w:pPr>
        <w:spacing w:before="0" w:after="0" w:line="480" w:lineRule="auto"/>
        <w:ind w:left="120"/>
        <w:jc w:val="left"/>
      </w:pPr>
    </w:p>
    <w:p w14:paraId="6D7146E4">
      <w:pPr>
        <w:spacing w:before="0" w:after="0"/>
        <w:ind w:left="120"/>
        <w:jc w:val="left"/>
      </w:pPr>
    </w:p>
    <w:p w14:paraId="22A1CC3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29F9937">
      <w:pPr>
        <w:spacing w:before="0" w:after="0" w:line="480" w:lineRule="auto"/>
        <w:ind w:left="120"/>
        <w:jc w:val="left"/>
      </w:pPr>
    </w:p>
    <w:p w14:paraId="6B271942">
      <w:pPr>
        <w:sectPr>
          <w:pgSz w:w="11906" w:h="16383"/>
          <w:cols w:space="720" w:num="1"/>
        </w:sectPr>
      </w:pPr>
      <w:bookmarkStart w:id="26" w:name="block-33074187"/>
    </w:p>
    <w:bookmarkEnd w:id="25"/>
    <w:bookmarkEnd w:id="26"/>
    <w:p w14:paraId="7C5B34AF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D7F9FE59"/>
    <w:multiLevelType w:val="singleLevel"/>
    <w:tmpl w:val="D7F9FE5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2A56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170</Pages>
  <TotalTime>2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2024-09-05T11:52:01Z</dcterms:created>
  <dc:creator>гыук</dc:creator>
  <cp:lastModifiedBy>гыук</cp:lastModifiedBy>
  <dcterms:modified xsi:type="dcterms:W3CDTF">2024-09-05T11:54:48Z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A5B58525CE92472B97460C09D0C45D15_12</vt:lpwstr>
  </property>
</Properties>
</file>